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8BD1E0" w14:textId="6FFF6673" w:rsidR="00D64946" w:rsidRPr="00EA4F1C" w:rsidRDefault="00D64946">
      <w:pPr>
        <w:pStyle w:val="Titre1"/>
        <w:rPr>
          <w:rFonts w:asciiTheme="minorHAnsi" w:hAnsiTheme="minorHAnsi"/>
          <w:sz w:val="56"/>
          <w:szCs w:val="56"/>
          <w:u w:val="single"/>
          <w:lang w:val="fr-FR"/>
        </w:rPr>
      </w:pPr>
      <w:r w:rsidRPr="00EA4F1C">
        <w:rPr>
          <w:rFonts w:asciiTheme="minorHAnsi" w:hAnsiTheme="minorHAnsi"/>
          <w:sz w:val="56"/>
          <w:szCs w:val="56"/>
          <w:u w:val="single"/>
          <w:lang w:val="fr-FR"/>
        </w:rPr>
        <w:t>Gaius Cornelius</w:t>
      </w:r>
    </w:p>
    <w:p w14:paraId="5A17073E" w14:textId="715E9BCC" w:rsidR="00B728C4" w:rsidRPr="00EA4F1C" w:rsidRDefault="00000000">
      <w:pPr>
        <w:pStyle w:val="Titre1"/>
        <w:rPr>
          <w:rFonts w:asciiTheme="minorHAnsi" w:hAnsiTheme="minorHAnsi"/>
          <w:lang w:val="fr-FR"/>
        </w:rPr>
      </w:pPr>
      <w:r w:rsidRPr="00EA4F1C">
        <w:rPr>
          <w:rFonts w:asciiTheme="minorHAnsi" w:hAnsiTheme="minorHAnsi"/>
          <w:lang w:val="fr-FR"/>
        </w:rPr>
        <w:t xml:space="preserve">Gaius </w:t>
      </w:r>
      <w:proofErr w:type="gramStart"/>
      <w:r w:rsidRPr="00EA4F1C">
        <w:rPr>
          <w:rFonts w:asciiTheme="minorHAnsi" w:hAnsiTheme="minorHAnsi"/>
          <w:lang w:val="fr-FR"/>
        </w:rPr>
        <w:t>Cornelius:</w:t>
      </w:r>
      <w:proofErr w:type="gramEnd"/>
    </w:p>
    <w:p w14:paraId="407DB488" w14:textId="77777777" w:rsidR="00B728C4" w:rsidRPr="00EA4F1C" w:rsidRDefault="00000000">
      <w:pPr>
        <w:rPr>
          <w:lang w:val="fr-FR"/>
        </w:rPr>
      </w:pPr>
      <w:r w:rsidRPr="00EA4F1C">
        <w:rPr>
          <w:lang w:val="fr-FR"/>
        </w:rPr>
        <w:t>Une bonne soirée en perspective</w:t>
      </w:r>
    </w:p>
    <w:p w14:paraId="3183AB89" w14:textId="77777777" w:rsidR="00B728C4" w:rsidRPr="00EA4F1C" w:rsidRDefault="00000000">
      <w:pPr>
        <w:rPr>
          <w:lang w:val="fr-FR"/>
        </w:rPr>
      </w:pPr>
      <w:r w:rsidRPr="00EA4F1C">
        <w:rPr>
          <w:lang w:val="fr-FR"/>
        </w:rPr>
        <w:t xml:space="preserve">Vos Objectifs </w:t>
      </w:r>
      <w:proofErr w:type="gramStart"/>
      <w:r w:rsidRPr="00EA4F1C">
        <w:rPr>
          <w:lang w:val="fr-FR"/>
        </w:rPr>
        <w:t>sont:</w:t>
      </w:r>
      <w:proofErr w:type="gramEnd"/>
    </w:p>
    <w:p w14:paraId="2358705A" w14:textId="1B8FFEB3" w:rsidR="00B728C4" w:rsidRPr="00EA4F1C" w:rsidRDefault="00000000">
      <w:pPr>
        <w:pStyle w:val="Listepuces"/>
        <w:rPr>
          <w:lang w:val="fr-FR"/>
        </w:rPr>
      </w:pPr>
      <w:r w:rsidRPr="00EA4F1C">
        <w:rPr>
          <w:sz w:val="24"/>
          <w:lang w:val="fr-FR"/>
        </w:rPr>
        <w:t xml:space="preserve">Faire tomber Marcus </w:t>
      </w:r>
      <w:proofErr w:type="spellStart"/>
      <w:r w:rsidRPr="00EA4F1C">
        <w:rPr>
          <w:sz w:val="24"/>
          <w:lang w:val="fr-FR"/>
        </w:rPr>
        <w:t>Longinus</w:t>
      </w:r>
      <w:proofErr w:type="spellEnd"/>
      <w:r w:rsidRPr="00EA4F1C">
        <w:rPr>
          <w:sz w:val="24"/>
          <w:lang w:val="fr-FR"/>
        </w:rPr>
        <w:t xml:space="preserve"> en prouvant son implication dans un complot.</w:t>
      </w:r>
      <w:r w:rsidR="00D81405" w:rsidRPr="00EA4F1C">
        <w:rPr>
          <w:sz w:val="24"/>
          <w:lang w:val="fr-FR"/>
        </w:rPr>
        <w:t xml:space="preserve"> Et en donnant ces preuves discrètement </w:t>
      </w:r>
      <w:proofErr w:type="gramStart"/>
      <w:r w:rsidR="00D81405" w:rsidRPr="00EA4F1C">
        <w:rPr>
          <w:sz w:val="24"/>
          <w:lang w:val="fr-FR"/>
        </w:rPr>
        <w:t>au coursiers</w:t>
      </w:r>
      <w:proofErr w:type="gramEnd"/>
      <w:r w:rsidR="00D81405" w:rsidRPr="00EA4F1C">
        <w:rPr>
          <w:sz w:val="24"/>
          <w:lang w:val="fr-FR"/>
        </w:rPr>
        <w:t xml:space="preserve"> qui arrivera plus tard.</w:t>
      </w:r>
    </w:p>
    <w:p w14:paraId="2EED5E99" w14:textId="7A6C8A2F" w:rsidR="00DC1CFD" w:rsidRPr="00EA4F1C" w:rsidRDefault="00DC1CFD">
      <w:pPr>
        <w:pStyle w:val="Listepuces"/>
        <w:rPr>
          <w:lang w:val="fr-FR"/>
        </w:rPr>
      </w:pPr>
      <w:r w:rsidRPr="00EA4F1C">
        <w:rPr>
          <w:sz w:val="24"/>
          <w:lang w:val="fr-FR"/>
        </w:rPr>
        <w:t>Trouver des alliés pour la cause de César pour vous aider.</w:t>
      </w:r>
    </w:p>
    <w:p w14:paraId="73F8F115" w14:textId="77777777" w:rsidR="00B728C4" w:rsidRPr="00EA4F1C" w:rsidRDefault="00000000">
      <w:pPr>
        <w:pStyle w:val="Listepuces"/>
        <w:rPr>
          <w:lang w:val="fr-FR"/>
        </w:rPr>
      </w:pPr>
      <w:r w:rsidRPr="00EA4F1C">
        <w:rPr>
          <w:sz w:val="24"/>
          <w:lang w:val="fr-FR"/>
        </w:rPr>
        <w:t>Éviter de tomber dans un piège tendu par Marcus.</w:t>
      </w:r>
    </w:p>
    <w:p w14:paraId="6A7262B2" w14:textId="77777777" w:rsidR="00AE56F2" w:rsidRPr="00EA4F1C" w:rsidRDefault="00AE56F2" w:rsidP="00D64946">
      <w:pPr>
        <w:pStyle w:val="Listepuces"/>
        <w:numPr>
          <w:ilvl w:val="0"/>
          <w:numId w:val="0"/>
        </w:numPr>
        <w:rPr>
          <w:sz w:val="24"/>
          <w:lang w:val="fr-FR"/>
        </w:rPr>
      </w:pPr>
    </w:p>
    <w:p w14:paraId="477CAF52" w14:textId="77777777" w:rsidR="00AE56F2" w:rsidRPr="00EA4F1C" w:rsidRDefault="00AE56F2" w:rsidP="00AE56F2">
      <w:pPr>
        <w:pStyle w:val="Titre1"/>
        <w:rPr>
          <w:rFonts w:asciiTheme="minorHAnsi" w:hAnsiTheme="minorHAnsi"/>
          <w:lang w:val="fr-FR"/>
        </w:rPr>
      </w:pPr>
      <w:r w:rsidRPr="00EA4F1C">
        <w:rPr>
          <w:rFonts w:asciiTheme="minorHAnsi" w:hAnsiTheme="minorHAnsi"/>
          <w:lang w:val="fr-FR"/>
        </w:rPr>
        <w:t xml:space="preserve">Gaius </w:t>
      </w:r>
      <w:proofErr w:type="gramStart"/>
      <w:r w:rsidRPr="00EA4F1C">
        <w:rPr>
          <w:rFonts w:asciiTheme="minorHAnsi" w:hAnsiTheme="minorHAnsi"/>
          <w:lang w:val="fr-FR"/>
        </w:rPr>
        <w:t>Cornelius:</w:t>
      </w:r>
      <w:proofErr w:type="gramEnd"/>
    </w:p>
    <w:p w14:paraId="155EBE46" w14:textId="703237FB" w:rsidR="00AE56F2" w:rsidRPr="00EA4F1C" w:rsidRDefault="00AE56F2" w:rsidP="00AE56F2">
      <w:pPr>
        <w:rPr>
          <w:lang w:val="fr-FR"/>
        </w:rPr>
      </w:pPr>
      <w:r w:rsidRPr="00EA4F1C">
        <w:rPr>
          <w:lang w:val="fr-FR"/>
        </w:rPr>
        <w:t>ACTE I</w:t>
      </w:r>
    </w:p>
    <w:p w14:paraId="0EDADEA7" w14:textId="274D1A5A" w:rsidR="00AE56F2" w:rsidRPr="00EA4F1C" w:rsidRDefault="00EA4F1C" w:rsidP="00AE56F2">
      <w:pPr>
        <w:pStyle w:val="Listepuces"/>
        <w:rPr>
          <w:lang w:val="fr-FR"/>
        </w:rPr>
      </w:pPr>
      <w:r w:rsidRPr="00EA4F1C">
        <w:rPr>
          <w:sz w:val="24"/>
          <w:lang w:val="fr-FR"/>
        </w:rPr>
        <w:t xml:space="preserve">Après que Marcus se soit levé de table : </w:t>
      </w:r>
      <w:r w:rsidR="00D01DDF" w:rsidRPr="00EA4F1C">
        <w:rPr>
          <w:sz w:val="24"/>
          <w:lang w:val="fr-FR"/>
        </w:rPr>
        <w:t xml:space="preserve">Suivez </w:t>
      </w:r>
      <w:proofErr w:type="spellStart"/>
      <w:r w:rsidR="00D01DDF" w:rsidRPr="00EA4F1C">
        <w:rPr>
          <w:sz w:val="24"/>
          <w:lang w:val="fr-FR"/>
        </w:rPr>
        <w:t>Juvilus</w:t>
      </w:r>
      <w:proofErr w:type="spellEnd"/>
      <w:r w:rsidR="00D01DDF" w:rsidRPr="00EA4F1C">
        <w:rPr>
          <w:sz w:val="24"/>
          <w:lang w:val="fr-FR"/>
        </w:rPr>
        <w:t xml:space="preserve"> </w:t>
      </w:r>
      <w:proofErr w:type="spellStart"/>
      <w:r w:rsidR="00D01DDF" w:rsidRPr="00EA4F1C">
        <w:rPr>
          <w:sz w:val="24"/>
          <w:lang w:val="fr-FR"/>
        </w:rPr>
        <w:t>Broulius</w:t>
      </w:r>
      <w:proofErr w:type="spellEnd"/>
      <w:r w:rsidR="00D01DDF" w:rsidRPr="00EA4F1C">
        <w:rPr>
          <w:sz w:val="24"/>
          <w:lang w:val="fr-FR"/>
        </w:rPr>
        <w:t xml:space="preserve"> et interrogez le sur Marcus </w:t>
      </w:r>
      <w:proofErr w:type="spellStart"/>
      <w:r w:rsidR="00D01DDF" w:rsidRPr="00EA4F1C">
        <w:rPr>
          <w:sz w:val="24"/>
          <w:lang w:val="fr-FR"/>
        </w:rPr>
        <w:t>Longinus</w:t>
      </w:r>
      <w:proofErr w:type="spellEnd"/>
      <w:r w:rsidR="00D01DDF" w:rsidRPr="00EA4F1C">
        <w:rPr>
          <w:sz w:val="24"/>
          <w:lang w:val="fr-FR"/>
        </w:rPr>
        <w:t>, vous pensez qu’étant proche de Marcus, il pourrait avoir des informations intéressantes à vous donner.</w:t>
      </w:r>
    </w:p>
    <w:p w14:paraId="7A63C274" w14:textId="77777777" w:rsidR="009B4290" w:rsidRPr="00EA4F1C" w:rsidRDefault="009B4290" w:rsidP="009B4290">
      <w:pPr>
        <w:pStyle w:val="Titre1"/>
        <w:rPr>
          <w:rFonts w:asciiTheme="minorHAnsi" w:hAnsiTheme="minorHAnsi"/>
          <w:lang w:val="fr-FR"/>
        </w:rPr>
      </w:pPr>
      <w:r w:rsidRPr="00EA4F1C">
        <w:rPr>
          <w:rFonts w:asciiTheme="minorHAnsi" w:hAnsiTheme="minorHAnsi"/>
          <w:lang w:val="fr-FR"/>
        </w:rPr>
        <w:t xml:space="preserve">Gaius </w:t>
      </w:r>
      <w:proofErr w:type="gramStart"/>
      <w:r w:rsidRPr="00EA4F1C">
        <w:rPr>
          <w:rFonts w:asciiTheme="minorHAnsi" w:hAnsiTheme="minorHAnsi"/>
          <w:lang w:val="fr-FR"/>
        </w:rPr>
        <w:t>Cornelius:</w:t>
      </w:r>
      <w:proofErr w:type="gramEnd"/>
    </w:p>
    <w:p w14:paraId="6027C8DC" w14:textId="0050E4D6" w:rsidR="009B4290" w:rsidRPr="00EA4F1C" w:rsidRDefault="009B4290" w:rsidP="009B4290">
      <w:pPr>
        <w:rPr>
          <w:lang w:val="fr-FR"/>
        </w:rPr>
      </w:pPr>
      <w:r w:rsidRPr="00EA4F1C">
        <w:rPr>
          <w:lang w:val="fr-FR"/>
        </w:rPr>
        <w:t xml:space="preserve">ACTE </w:t>
      </w:r>
      <w:proofErr w:type="spellStart"/>
      <w:r w:rsidRPr="00EA4F1C">
        <w:rPr>
          <w:lang w:val="fr-FR"/>
        </w:rPr>
        <w:t>Iqu</w:t>
      </w:r>
      <w:r w:rsidR="003621F2" w:rsidRPr="00EA4F1C">
        <w:rPr>
          <w:lang w:val="fr-FR"/>
        </w:rPr>
        <w:t>inter</w:t>
      </w:r>
      <w:proofErr w:type="spellEnd"/>
    </w:p>
    <w:p w14:paraId="71518F56" w14:textId="6C545EC1" w:rsidR="009B4290" w:rsidRPr="00EA4F1C" w:rsidRDefault="009B4290" w:rsidP="009B4290">
      <w:pPr>
        <w:pStyle w:val="Listepuces"/>
        <w:rPr>
          <w:lang w:val="fr-FR"/>
        </w:rPr>
      </w:pPr>
      <w:r w:rsidRPr="00EA4F1C">
        <w:rPr>
          <w:sz w:val="24"/>
          <w:lang w:val="fr-FR"/>
        </w:rPr>
        <w:t>Si vous avez découvert des informations capitales à faire passer à Rome vous pouvez le faire. Mais il va falloir trouver quelqu’un pour convaincre Marcus de prendre la note.</w:t>
      </w:r>
    </w:p>
    <w:p w14:paraId="7CC4CCCC" w14:textId="77777777" w:rsidR="00AE56F2" w:rsidRPr="00EA4F1C" w:rsidRDefault="00AE56F2" w:rsidP="00AE56F2">
      <w:pPr>
        <w:pStyle w:val="Listepuces"/>
        <w:numPr>
          <w:ilvl w:val="0"/>
          <w:numId w:val="0"/>
        </w:numPr>
        <w:ind w:left="360" w:hanging="360"/>
        <w:rPr>
          <w:lang w:val="fr-FR"/>
        </w:rPr>
      </w:pPr>
    </w:p>
    <w:p w14:paraId="6BD24485" w14:textId="7C9B8BF6" w:rsidR="007868A0" w:rsidRPr="00EA4F1C" w:rsidRDefault="007868A0">
      <w:pPr>
        <w:rPr>
          <w:sz w:val="24"/>
          <w:lang w:val="fr-FR"/>
        </w:rPr>
      </w:pPr>
      <w:r w:rsidRPr="00EA4F1C">
        <w:rPr>
          <w:sz w:val="24"/>
          <w:lang w:val="fr-FR"/>
        </w:rPr>
        <w:br w:type="page"/>
      </w:r>
    </w:p>
    <w:p w14:paraId="02094CB7" w14:textId="4BD2DE75" w:rsidR="00D64946" w:rsidRPr="00EA4F1C" w:rsidRDefault="00D64946">
      <w:pPr>
        <w:pStyle w:val="Titre1"/>
        <w:rPr>
          <w:rFonts w:asciiTheme="minorHAnsi" w:hAnsiTheme="minorHAnsi"/>
          <w:sz w:val="56"/>
          <w:szCs w:val="56"/>
          <w:u w:val="single"/>
          <w:lang w:val="fr-FR"/>
        </w:rPr>
      </w:pPr>
      <w:r w:rsidRPr="00EA4F1C">
        <w:rPr>
          <w:rFonts w:asciiTheme="minorHAnsi" w:hAnsiTheme="minorHAnsi"/>
          <w:sz w:val="56"/>
          <w:szCs w:val="56"/>
          <w:u w:val="single"/>
          <w:lang w:val="fr-FR"/>
        </w:rPr>
        <w:lastRenderedPageBreak/>
        <w:t xml:space="preserve">Marcellus </w:t>
      </w:r>
    </w:p>
    <w:p w14:paraId="7E79D84F" w14:textId="3F0D7333" w:rsidR="00B728C4" w:rsidRPr="00EA4F1C" w:rsidRDefault="00000000">
      <w:pPr>
        <w:pStyle w:val="Titre1"/>
        <w:rPr>
          <w:rFonts w:asciiTheme="minorHAnsi" w:hAnsiTheme="minorHAnsi"/>
          <w:lang w:val="fr-FR"/>
        </w:rPr>
      </w:pPr>
      <w:bookmarkStart w:id="0" w:name="_Hlk199643509"/>
      <w:proofErr w:type="gramStart"/>
      <w:r w:rsidRPr="00EA4F1C">
        <w:rPr>
          <w:rFonts w:asciiTheme="minorHAnsi" w:hAnsiTheme="minorHAnsi"/>
          <w:lang w:val="fr-FR"/>
        </w:rPr>
        <w:t>Marcellus</w:t>
      </w:r>
      <w:bookmarkEnd w:id="0"/>
      <w:r w:rsidRPr="00EA4F1C">
        <w:rPr>
          <w:rFonts w:asciiTheme="minorHAnsi" w:hAnsiTheme="minorHAnsi"/>
          <w:lang w:val="fr-FR"/>
        </w:rPr>
        <w:t>:</w:t>
      </w:r>
      <w:proofErr w:type="gramEnd"/>
    </w:p>
    <w:p w14:paraId="236C49CF" w14:textId="77777777" w:rsidR="00B728C4" w:rsidRPr="00EA4F1C" w:rsidRDefault="00000000">
      <w:pPr>
        <w:rPr>
          <w:lang w:val="fr-FR"/>
        </w:rPr>
      </w:pPr>
      <w:r w:rsidRPr="00EA4F1C">
        <w:rPr>
          <w:lang w:val="fr-FR"/>
        </w:rPr>
        <w:t>Une bonne soirée en perspective</w:t>
      </w:r>
    </w:p>
    <w:p w14:paraId="0C584E76" w14:textId="77777777" w:rsidR="00B728C4" w:rsidRPr="00EA4F1C" w:rsidRDefault="00000000">
      <w:r w:rsidRPr="00EA4F1C">
        <w:t xml:space="preserve">Vos </w:t>
      </w:r>
      <w:proofErr w:type="spellStart"/>
      <w:r w:rsidRPr="00EA4F1C">
        <w:t>Objectifs</w:t>
      </w:r>
      <w:proofErr w:type="spellEnd"/>
      <w:r w:rsidRPr="00EA4F1C">
        <w:t xml:space="preserve"> </w:t>
      </w:r>
      <w:proofErr w:type="spellStart"/>
      <w:r w:rsidRPr="00EA4F1C">
        <w:t>sont</w:t>
      </w:r>
      <w:proofErr w:type="spellEnd"/>
      <w:r w:rsidRPr="00EA4F1C">
        <w:t>:</w:t>
      </w:r>
    </w:p>
    <w:p w14:paraId="32C6CA8D" w14:textId="77777777" w:rsidR="00B728C4" w:rsidRPr="00EA4F1C" w:rsidRDefault="00000000">
      <w:pPr>
        <w:pStyle w:val="Listepuces"/>
        <w:rPr>
          <w:lang w:val="fr-FR"/>
        </w:rPr>
      </w:pPr>
      <w:r w:rsidRPr="00EA4F1C">
        <w:rPr>
          <w:sz w:val="24"/>
          <w:lang w:val="fr-FR"/>
        </w:rPr>
        <w:t xml:space="preserve">Empoisonner Antonius </w:t>
      </w:r>
      <w:proofErr w:type="spellStart"/>
      <w:r w:rsidRPr="00EA4F1C">
        <w:rPr>
          <w:sz w:val="24"/>
          <w:lang w:val="fr-FR"/>
        </w:rPr>
        <w:t>Martialus</w:t>
      </w:r>
      <w:proofErr w:type="spellEnd"/>
      <w:r w:rsidRPr="00EA4F1C">
        <w:rPr>
          <w:sz w:val="24"/>
          <w:lang w:val="fr-FR"/>
        </w:rPr>
        <w:t xml:space="preserve"> au lieu de Gaius Cornelius.</w:t>
      </w:r>
    </w:p>
    <w:p w14:paraId="0F555A38" w14:textId="77777777" w:rsidR="00B728C4" w:rsidRPr="00EA4F1C" w:rsidRDefault="00000000">
      <w:pPr>
        <w:pStyle w:val="Listepuces"/>
        <w:rPr>
          <w:lang w:val="fr-FR"/>
        </w:rPr>
      </w:pPr>
      <w:r w:rsidRPr="00EA4F1C">
        <w:rPr>
          <w:sz w:val="24"/>
          <w:lang w:val="fr-FR"/>
        </w:rPr>
        <w:t xml:space="preserve">S’échapper de la </w:t>
      </w:r>
      <w:proofErr w:type="spellStart"/>
      <w:r w:rsidRPr="00EA4F1C">
        <w:rPr>
          <w:sz w:val="24"/>
          <w:lang w:val="fr-FR"/>
        </w:rPr>
        <w:t>Domus</w:t>
      </w:r>
      <w:proofErr w:type="spellEnd"/>
      <w:r w:rsidRPr="00EA4F1C">
        <w:rPr>
          <w:sz w:val="24"/>
          <w:lang w:val="fr-FR"/>
        </w:rPr>
        <w:t xml:space="preserve"> </w:t>
      </w:r>
      <w:proofErr w:type="spellStart"/>
      <w:r w:rsidRPr="00EA4F1C">
        <w:rPr>
          <w:sz w:val="24"/>
          <w:lang w:val="fr-FR"/>
        </w:rPr>
        <w:t>Tiburus</w:t>
      </w:r>
      <w:proofErr w:type="spellEnd"/>
      <w:r w:rsidRPr="00EA4F1C">
        <w:rPr>
          <w:sz w:val="24"/>
          <w:lang w:val="fr-FR"/>
        </w:rPr>
        <w:t xml:space="preserve"> après son acte.</w:t>
      </w:r>
    </w:p>
    <w:p w14:paraId="5872C566" w14:textId="77777777" w:rsidR="00B728C4" w:rsidRPr="00EA4F1C" w:rsidRDefault="00000000">
      <w:pPr>
        <w:pStyle w:val="Listepuces"/>
        <w:rPr>
          <w:lang w:val="fr-FR"/>
        </w:rPr>
      </w:pPr>
      <w:r w:rsidRPr="00EA4F1C">
        <w:rPr>
          <w:sz w:val="24"/>
          <w:lang w:val="fr-FR"/>
        </w:rPr>
        <w:t>Se venger d’Antonius pour sa trahison passée.</w:t>
      </w:r>
    </w:p>
    <w:p w14:paraId="569770D4" w14:textId="77777777" w:rsidR="00AE56F2" w:rsidRPr="00EA4F1C" w:rsidRDefault="00AE56F2" w:rsidP="00AE56F2">
      <w:pPr>
        <w:pStyle w:val="Listepuces"/>
        <w:numPr>
          <w:ilvl w:val="0"/>
          <w:numId w:val="0"/>
        </w:numPr>
        <w:ind w:left="360" w:hanging="360"/>
        <w:rPr>
          <w:sz w:val="24"/>
          <w:lang w:val="fr-FR"/>
        </w:rPr>
      </w:pPr>
    </w:p>
    <w:p w14:paraId="5D916F26" w14:textId="77777777" w:rsidR="00AE56F2" w:rsidRPr="00EA4F1C" w:rsidRDefault="00AE56F2" w:rsidP="00AE56F2">
      <w:pPr>
        <w:pStyle w:val="Titre1"/>
        <w:rPr>
          <w:rFonts w:asciiTheme="minorHAnsi" w:hAnsiTheme="minorHAnsi"/>
          <w:lang w:val="fr-FR"/>
        </w:rPr>
      </w:pPr>
      <w:proofErr w:type="gramStart"/>
      <w:r w:rsidRPr="00EA4F1C">
        <w:rPr>
          <w:rFonts w:asciiTheme="minorHAnsi" w:hAnsiTheme="minorHAnsi"/>
          <w:lang w:val="fr-FR"/>
        </w:rPr>
        <w:t>Marcellus:</w:t>
      </w:r>
      <w:proofErr w:type="gramEnd"/>
    </w:p>
    <w:p w14:paraId="2F61E071" w14:textId="182E050E" w:rsidR="00AE56F2" w:rsidRPr="00EA4F1C" w:rsidRDefault="003B7C8B" w:rsidP="00AE56F2">
      <w:pPr>
        <w:rPr>
          <w:lang w:val="fr-FR"/>
        </w:rPr>
      </w:pPr>
      <w:r w:rsidRPr="00EA4F1C">
        <w:rPr>
          <w:lang w:val="fr-FR"/>
        </w:rPr>
        <w:t>ACTE I</w:t>
      </w:r>
    </w:p>
    <w:p w14:paraId="73AD61E4" w14:textId="5DBA77F7" w:rsidR="00AE56F2" w:rsidRPr="00EA4F1C" w:rsidRDefault="00EA4F1C" w:rsidP="003B7C8B">
      <w:pPr>
        <w:pStyle w:val="Listepuces"/>
        <w:rPr>
          <w:lang w:val="fr-FR"/>
        </w:rPr>
      </w:pPr>
      <w:r w:rsidRPr="00EA4F1C">
        <w:rPr>
          <w:sz w:val="24"/>
          <w:lang w:val="fr-FR"/>
        </w:rPr>
        <w:t xml:space="preserve">Après que Marcus se soit levé de table : </w:t>
      </w:r>
      <w:r w:rsidR="003B7C8B" w:rsidRPr="00EA4F1C">
        <w:rPr>
          <w:sz w:val="24"/>
          <w:lang w:val="fr-FR"/>
        </w:rPr>
        <w:t>Allez préparer la dégustation dans la cuisine</w:t>
      </w:r>
      <w:r w:rsidR="00017566">
        <w:rPr>
          <w:sz w:val="24"/>
          <w:lang w:val="fr-FR"/>
        </w:rPr>
        <w:t xml:space="preserve">. Vous prendrez un par un les verres avec </w:t>
      </w:r>
      <w:r w:rsidR="00576F61">
        <w:rPr>
          <w:sz w:val="24"/>
          <w:lang w:val="fr-FR"/>
        </w:rPr>
        <w:t xml:space="preserve">les enveloppes et </w:t>
      </w:r>
      <w:r w:rsidR="00017566">
        <w:rPr>
          <w:sz w:val="24"/>
          <w:lang w:val="fr-FR"/>
        </w:rPr>
        <w:t xml:space="preserve">les papiers </w:t>
      </w:r>
      <w:r w:rsidR="00576F61">
        <w:rPr>
          <w:sz w:val="24"/>
          <w:lang w:val="fr-FR"/>
        </w:rPr>
        <w:t xml:space="preserve">avec le nom </w:t>
      </w:r>
      <w:r w:rsidR="00017566">
        <w:rPr>
          <w:sz w:val="24"/>
          <w:lang w:val="fr-FR"/>
        </w:rPr>
        <w:t>des personnages et les disposerez sur la table de dégustation comme vous le souhaitez.</w:t>
      </w:r>
      <w:r w:rsidR="003B7C8B" w:rsidRPr="00EA4F1C">
        <w:rPr>
          <w:sz w:val="24"/>
          <w:lang w:val="fr-FR"/>
        </w:rPr>
        <w:t xml:space="preserve"> </w:t>
      </w:r>
      <w:r w:rsidR="00017566">
        <w:rPr>
          <w:sz w:val="24"/>
          <w:lang w:val="fr-FR"/>
        </w:rPr>
        <w:t>Ensuite</w:t>
      </w:r>
      <w:r w:rsidR="00BA003F">
        <w:rPr>
          <w:sz w:val="24"/>
          <w:lang w:val="fr-FR"/>
        </w:rPr>
        <w:t>,</w:t>
      </w:r>
      <w:r w:rsidR="00017566">
        <w:rPr>
          <w:sz w:val="24"/>
          <w:lang w:val="fr-FR"/>
        </w:rPr>
        <w:t xml:space="preserve"> </w:t>
      </w:r>
      <w:proofErr w:type="spellStart"/>
      <w:r w:rsidR="00017566">
        <w:rPr>
          <w:sz w:val="24"/>
          <w:lang w:val="fr-FR"/>
        </w:rPr>
        <w:t xml:space="preserve">allez </w:t>
      </w:r>
      <w:r w:rsidR="003B7C8B" w:rsidRPr="00EA4F1C">
        <w:rPr>
          <w:sz w:val="24"/>
          <w:lang w:val="fr-FR"/>
        </w:rPr>
        <w:t>vous</w:t>
      </w:r>
      <w:proofErr w:type="spellEnd"/>
      <w:r w:rsidR="003B7C8B" w:rsidRPr="00EA4F1C">
        <w:rPr>
          <w:sz w:val="24"/>
          <w:lang w:val="fr-FR"/>
        </w:rPr>
        <w:t xml:space="preserve"> assurer que vous avez bien la dose de poison nécessaire </w:t>
      </w:r>
      <w:r w:rsidR="00576F61">
        <w:rPr>
          <w:sz w:val="24"/>
          <w:lang w:val="fr-FR"/>
        </w:rPr>
        <w:t xml:space="preserve">est </w:t>
      </w:r>
      <w:r w:rsidR="003B7C8B" w:rsidRPr="00EA4F1C">
        <w:rPr>
          <w:sz w:val="24"/>
          <w:lang w:val="fr-FR"/>
        </w:rPr>
        <w:t>dans votre coffre.</w:t>
      </w:r>
    </w:p>
    <w:p w14:paraId="17ADBD66" w14:textId="77777777" w:rsidR="00A821E8" w:rsidRPr="00EA4F1C" w:rsidRDefault="00A821E8" w:rsidP="00A821E8">
      <w:pPr>
        <w:pStyle w:val="Listepuces"/>
        <w:numPr>
          <w:ilvl w:val="0"/>
          <w:numId w:val="0"/>
        </w:numPr>
        <w:rPr>
          <w:lang w:val="fr-FR"/>
        </w:rPr>
      </w:pPr>
    </w:p>
    <w:p w14:paraId="25EE3FD0" w14:textId="77777777" w:rsidR="00A821E8" w:rsidRPr="00EA4F1C" w:rsidRDefault="00A821E8" w:rsidP="00A821E8">
      <w:pPr>
        <w:pStyle w:val="Titre1"/>
        <w:rPr>
          <w:rFonts w:asciiTheme="minorHAnsi" w:hAnsiTheme="minorHAnsi"/>
          <w:lang w:val="fr-FR"/>
        </w:rPr>
      </w:pPr>
      <w:proofErr w:type="gramStart"/>
      <w:r w:rsidRPr="00EA4F1C">
        <w:rPr>
          <w:rFonts w:asciiTheme="minorHAnsi" w:hAnsiTheme="minorHAnsi"/>
          <w:lang w:val="fr-FR"/>
        </w:rPr>
        <w:t>Marcellus:</w:t>
      </w:r>
      <w:proofErr w:type="gramEnd"/>
    </w:p>
    <w:p w14:paraId="4012D0CD" w14:textId="18B66CD6" w:rsidR="00A821E8" w:rsidRPr="00EA4F1C" w:rsidRDefault="00A821E8" w:rsidP="00A821E8">
      <w:pPr>
        <w:rPr>
          <w:lang w:val="fr-FR"/>
        </w:rPr>
      </w:pPr>
      <w:r w:rsidRPr="00EA4F1C">
        <w:rPr>
          <w:lang w:val="fr-FR"/>
        </w:rPr>
        <w:t>ACTE Ibis</w:t>
      </w:r>
    </w:p>
    <w:p w14:paraId="2CE111D4" w14:textId="6F12DB45" w:rsidR="00A821E8" w:rsidRPr="00EA4F1C" w:rsidRDefault="00A821E8" w:rsidP="00A821E8">
      <w:pPr>
        <w:pStyle w:val="Listepuces"/>
        <w:rPr>
          <w:lang w:val="fr-FR"/>
        </w:rPr>
      </w:pPr>
      <w:r w:rsidRPr="00EA4F1C">
        <w:rPr>
          <w:sz w:val="24"/>
          <w:lang w:val="fr-FR"/>
        </w:rPr>
        <w:t>Marcus va venir vous voir pour vous demander de verser le vin et le poison. A ce moment</w:t>
      </w:r>
      <w:r w:rsidR="002A4127">
        <w:rPr>
          <w:sz w:val="24"/>
          <w:lang w:val="fr-FR"/>
        </w:rPr>
        <w:t>,</w:t>
      </w:r>
      <w:r w:rsidRPr="00EA4F1C">
        <w:rPr>
          <w:sz w:val="24"/>
          <w:lang w:val="fr-FR"/>
        </w:rPr>
        <w:t xml:space="preserve"> </w:t>
      </w:r>
      <w:r w:rsidR="002A4127">
        <w:rPr>
          <w:sz w:val="24"/>
          <w:lang w:val="fr-FR"/>
        </w:rPr>
        <w:t>a</w:t>
      </w:r>
      <w:r w:rsidRPr="00EA4F1C">
        <w:rPr>
          <w:sz w:val="24"/>
          <w:lang w:val="fr-FR"/>
        </w:rPr>
        <w:t>llez chercher le poison</w:t>
      </w:r>
      <w:r w:rsidR="002A4127">
        <w:rPr>
          <w:sz w:val="24"/>
          <w:lang w:val="fr-FR"/>
        </w:rPr>
        <w:t xml:space="preserve"> dans votre coffre puis retrouver tout le monde à la table de dégustation.</w:t>
      </w:r>
      <w:r w:rsidRPr="00EA4F1C">
        <w:rPr>
          <w:sz w:val="24"/>
          <w:lang w:val="fr-FR"/>
        </w:rPr>
        <w:t xml:space="preserve"> </w:t>
      </w:r>
      <w:r w:rsidR="002A4127">
        <w:rPr>
          <w:sz w:val="24"/>
          <w:lang w:val="fr-FR"/>
        </w:rPr>
        <w:t>Quand vous serez à la table de dégustation et tout le monde assis</w:t>
      </w:r>
      <w:r w:rsidR="00F42504">
        <w:rPr>
          <w:sz w:val="24"/>
          <w:lang w:val="fr-FR"/>
        </w:rPr>
        <w:t xml:space="preserve"> le MJ va expliquer ce qui va se passer. Vous allez prendre un verre et l’enveloppe d’un personnage, aller à la cuisine et verser le vin </w:t>
      </w:r>
      <w:r w:rsidRPr="00EA4F1C">
        <w:rPr>
          <w:sz w:val="24"/>
          <w:lang w:val="fr-FR"/>
        </w:rPr>
        <w:t>servez le vin</w:t>
      </w:r>
      <w:r w:rsidR="00F42504">
        <w:rPr>
          <w:sz w:val="24"/>
          <w:lang w:val="fr-FR"/>
        </w:rPr>
        <w:t>. A ce moment vous êtes seul et pouvez déjà décider ou non de mettre le poison dans un des verres comme vous le souhaitez.</w:t>
      </w:r>
      <w:r w:rsidRPr="00EA4F1C">
        <w:rPr>
          <w:sz w:val="24"/>
          <w:lang w:val="fr-FR"/>
        </w:rPr>
        <w:t xml:space="preserve"> </w:t>
      </w:r>
      <w:r w:rsidR="00DA15B6" w:rsidRPr="00EA4F1C">
        <w:rPr>
          <w:sz w:val="24"/>
          <w:lang w:val="fr-FR"/>
        </w:rPr>
        <w:t>Allez ensuite placer les verres aux places respectives.</w:t>
      </w:r>
    </w:p>
    <w:p w14:paraId="5175C52F" w14:textId="77777777" w:rsidR="00A821E8" w:rsidRPr="00EA4F1C" w:rsidRDefault="00A821E8" w:rsidP="00A821E8">
      <w:pPr>
        <w:pStyle w:val="Listepuces"/>
        <w:numPr>
          <w:ilvl w:val="0"/>
          <w:numId w:val="0"/>
        </w:numPr>
        <w:ind w:left="360" w:hanging="360"/>
        <w:rPr>
          <w:lang w:val="fr-FR"/>
        </w:rPr>
      </w:pPr>
    </w:p>
    <w:p w14:paraId="07BC4301" w14:textId="77777777" w:rsidR="00742744" w:rsidRPr="00EA4F1C" w:rsidRDefault="00742744" w:rsidP="00742744">
      <w:pPr>
        <w:pStyle w:val="Titre1"/>
        <w:rPr>
          <w:rFonts w:asciiTheme="minorHAnsi" w:hAnsiTheme="minorHAnsi"/>
          <w:lang w:val="fr-FR"/>
        </w:rPr>
      </w:pPr>
      <w:proofErr w:type="gramStart"/>
      <w:r w:rsidRPr="00EA4F1C">
        <w:rPr>
          <w:rFonts w:asciiTheme="minorHAnsi" w:hAnsiTheme="minorHAnsi"/>
          <w:lang w:val="fr-FR"/>
        </w:rPr>
        <w:t>Marcellus:</w:t>
      </w:r>
      <w:proofErr w:type="gramEnd"/>
    </w:p>
    <w:p w14:paraId="34564F42" w14:textId="4F7E93A1" w:rsidR="00742744" w:rsidRPr="00EA4F1C" w:rsidRDefault="00742744" w:rsidP="00742744">
      <w:pPr>
        <w:rPr>
          <w:lang w:val="fr-FR"/>
        </w:rPr>
      </w:pPr>
      <w:r w:rsidRPr="00EA4F1C">
        <w:rPr>
          <w:lang w:val="fr-FR"/>
        </w:rPr>
        <w:t>ACTE II</w:t>
      </w:r>
    </w:p>
    <w:p w14:paraId="7D4C858E" w14:textId="1203367B" w:rsidR="00A821E8" w:rsidRPr="00EA4F1C" w:rsidRDefault="00742744" w:rsidP="00D64946">
      <w:pPr>
        <w:pStyle w:val="Listepuces"/>
        <w:rPr>
          <w:lang w:val="fr-FR"/>
        </w:rPr>
      </w:pPr>
      <w:r w:rsidRPr="00EA4F1C">
        <w:rPr>
          <w:sz w:val="24"/>
          <w:lang w:val="fr-FR"/>
        </w:rPr>
        <w:lastRenderedPageBreak/>
        <w:t xml:space="preserve">Il maintenant possible pour vous de vous enfuir par les écuries : discrètement si vous </w:t>
      </w:r>
      <w:proofErr w:type="spellStart"/>
      <w:r w:rsidRPr="00EA4F1C">
        <w:rPr>
          <w:sz w:val="24"/>
          <w:lang w:val="fr-FR"/>
        </w:rPr>
        <w:t>possèdez</w:t>
      </w:r>
      <w:proofErr w:type="spellEnd"/>
      <w:r w:rsidRPr="00EA4F1C">
        <w:rPr>
          <w:sz w:val="24"/>
          <w:lang w:val="fr-FR"/>
        </w:rPr>
        <w:t xml:space="preserve"> la clef et que vous arrivez à atteindre les écuries / en </w:t>
      </w:r>
      <w:proofErr w:type="spellStart"/>
      <w:r w:rsidRPr="00EA4F1C">
        <w:rPr>
          <w:sz w:val="24"/>
          <w:lang w:val="fr-FR"/>
        </w:rPr>
        <w:t>forcant</w:t>
      </w:r>
      <w:proofErr w:type="spellEnd"/>
      <w:r w:rsidRPr="00EA4F1C">
        <w:rPr>
          <w:sz w:val="24"/>
          <w:lang w:val="fr-FR"/>
        </w:rPr>
        <w:t xml:space="preserve"> le passage si vous avez la règle </w:t>
      </w:r>
      <w:r w:rsidRPr="00EA4F1C">
        <w:rPr>
          <w:b/>
          <w:bCs/>
          <w:sz w:val="24"/>
          <w:lang w:val="fr-FR"/>
        </w:rPr>
        <w:t>prendre en main la situation</w:t>
      </w:r>
      <w:r w:rsidRPr="00EA4F1C">
        <w:rPr>
          <w:sz w:val="24"/>
          <w:lang w:val="fr-FR"/>
        </w:rPr>
        <w:t xml:space="preserve"> et que vous avez la situation en main / ou bien si vous arrivez à convaincre les autres joueurs de vous laisser partir.</w:t>
      </w:r>
    </w:p>
    <w:p w14:paraId="56126120" w14:textId="1A24E610" w:rsidR="00AE56F2" w:rsidRPr="00EA4F1C" w:rsidRDefault="00AE56F2">
      <w:pPr>
        <w:rPr>
          <w:lang w:val="fr-FR"/>
        </w:rPr>
      </w:pPr>
      <w:r w:rsidRPr="00EA4F1C">
        <w:rPr>
          <w:lang w:val="fr-FR"/>
        </w:rPr>
        <w:br w:type="page"/>
      </w:r>
    </w:p>
    <w:p w14:paraId="18FB6AA1" w14:textId="41268437" w:rsidR="00D64946" w:rsidRPr="00EA4F1C" w:rsidRDefault="00D64946" w:rsidP="00D64946">
      <w:pPr>
        <w:pStyle w:val="Titre1"/>
        <w:rPr>
          <w:rFonts w:asciiTheme="minorHAnsi" w:hAnsiTheme="minorHAnsi"/>
          <w:sz w:val="56"/>
          <w:szCs w:val="56"/>
          <w:u w:val="single"/>
          <w:lang w:val="fr-FR"/>
        </w:rPr>
      </w:pPr>
      <w:r w:rsidRPr="00EA4F1C">
        <w:rPr>
          <w:rFonts w:asciiTheme="minorHAnsi" w:hAnsiTheme="minorHAnsi"/>
          <w:sz w:val="56"/>
          <w:szCs w:val="56"/>
          <w:u w:val="single"/>
          <w:lang w:val="fr-FR"/>
        </w:rPr>
        <w:lastRenderedPageBreak/>
        <w:t xml:space="preserve">Arsinoé </w:t>
      </w:r>
    </w:p>
    <w:p w14:paraId="460BB697" w14:textId="204DCC60" w:rsidR="00B728C4" w:rsidRPr="00EA4F1C" w:rsidRDefault="00000000">
      <w:pPr>
        <w:pStyle w:val="Titre1"/>
        <w:rPr>
          <w:rFonts w:asciiTheme="minorHAnsi" w:hAnsiTheme="minorHAnsi"/>
          <w:lang w:val="fr-FR"/>
        </w:rPr>
      </w:pPr>
      <w:bookmarkStart w:id="1" w:name="_Hlk199643543"/>
      <w:proofErr w:type="gramStart"/>
      <w:r w:rsidRPr="00EA4F1C">
        <w:rPr>
          <w:rFonts w:asciiTheme="minorHAnsi" w:hAnsiTheme="minorHAnsi"/>
          <w:lang w:val="fr-FR"/>
        </w:rPr>
        <w:t>Arsinoé</w:t>
      </w:r>
      <w:bookmarkEnd w:id="1"/>
      <w:r w:rsidRPr="00EA4F1C">
        <w:rPr>
          <w:rFonts w:asciiTheme="minorHAnsi" w:hAnsiTheme="minorHAnsi"/>
          <w:lang w:val="fr-FR"/>
        </w:rPr>
        <w:t>:</w:t>
      </w:r>
      <w:proofErr w:type="gramEnd"/>
    </w:p>
    <w:p w14:paraId="4A68A535" w14:textId="77777777" w:rsidR="00B728C4" w:rsidRPr="00EA4F1C" w:rsidRDefault="00000000">
      <w:pPr>
        <w:rPr>
          <w:lang w:val="fr-FR"/>
        </w:rPr>
      </w:pPr>
      <w:r w:rsidRPr="00EA4F1C">
        <w:rPr>
          <w:lang w:val="fr-FR"/>
        </w:rPr>
        <w:t>Une bonne soirée en perspective</w:t>
      </w:r>
    </w:p>
    <w:p w14:paraId="2B96C0BD" w14:textId="77777777" w:rsidR="00B728C4" w:rsidRPr="00EA4F1C" w:rsidRDefault="00000000">
      <w:r w:rsidRPr="00EA4F1C">
        <w:t xml:space="preserve">Vos </w:t>
      </w:r>
      <w:proofErr w:type="spellStart"/>
      <w:r w:rsidRPr="00EA4F1C">
        <w:t>Objectifs</w:t>
      </w:r>
      <w:proofErr w:type="spellEnd"/>
      <w:r w:rsidRPr="00EA4F1C">
        <w:t xml:space="preserve"> </w:t>
      </w:r>
      <w:proofErr w:type="spellStart"/>
      <w:r w:rsidRPr="00EA4F1C">
        <w:t>sont</w:t>
      </w:r>
      <w:proofErr w:type="spellEnd"/>
      <w:r w:rsidRPr="00EA4F1C">
        <w:t>:</w:t>
      </w:r>
    </w:p>
    <w:p w14:paraId="4F2FF1C7" w14:textId="77777777" w:rsidR="00D81405" w:rsidRPr="00EA4F1C" w:rsidRDefault="00D81405" w:rsidP="00D81405">
      <w:pPr>
        <w:pStyle w:val="Listepuces"/>
        <w:rPr>
          <w:lang w:val="fr-FR"/>
        </w:rPr>
      </w:pPr>
      <w:r w:rsidRPr="00EA4F1C">
        <w:rPr>
          <w:sz w:val="24"/>
          <w:lang w:val="fr-FR"/>
        </w:rPr>
        <w:t xml:space="preserve">Faire tomber Marcus </w:t>
      </w:r>
      <w:proofErr w:type="spellStart"/>
      <w:r w:rsidRPr="00EA4F1C">
        <w:rPr>
          <w:sz w:val="24"/>
          <w:lang w:val="fr-FR"/>
        </w:rPr>
        <w:t>Longinus</w:t>
      </w:r>
      <w:proofErr w:type="spellEnd"/>
      <w:r w:rsidRPr="00EA4F1C">
        <w:rPr>
          <w:sz w:val="24"/>
          <w:lang w:val="fr-FR"/>
        </w:rPr>
        <w:t xml:space="preserve"> en prouvant son implication dans un complot. Et en donnant ces preuves discrètement </w:t>
      </w:r>
      <w:proofErr w:type="gramStart"/>
      <w:r w:rsidRPr="00EA4F1C">
        <w:rPr>
          <w:sz w:val="24"/>
          <w:lang w:val="fr-FR"/>
        </w:rPr>
        <w:t>au coursiers</w:t>
      </w:r>
      <w:proofErr w:type="gramEnd"/>
      <w:r w:rsidRPr="00EA4F1C">
        <w:rPr>
          <w:sz w:val="24"/>
          <w:lang w:val="fr-FR"/>
        </w:rPr>
        <w:t xml:space="preserve"> qui arrivera plus tard.</w:t>
      </w:r>
    </w:p>
    <w:p w14:paraId="7C3FFB08" w14:textId="29D704B2" w:rsidR="00DC1CFD" w:rsidRPr="00EA4F1C" w:rsidRDefault="00DC1CFD" w:rsidP="00DC1CFD">
      <w:pPr>
        <w:pStyle w:val="Listepuces"/>
        <w:rPr>
          <w:lang w:val="fr-FR"/>
        </w:rPr>
      </w:pPr>
      <w:r w:rsidRPr="00EA4F1C">
        <w:rPr>
          <w:sz w:val="24"/>
          <w:lang w:val="fr-FR"/>
        </w:rPr>
        <w:t>Trouver des alliés pour la cause de César pour vous aider.</w:t>
      </w:r>
    </w:p>
    <w:p w14:paraId="7B842532" w14:textId="22DC65F4" w:rsidR="00D81405" w:rsidRPr="00EA4F1C" w:rsidRDefault="00D81405">
      <w:pPr>
        <w:pStyle w:val="Listepuces"/>
        <w:rPr>
          <w:lang w:val="fr-FR"/>
        </w:rPr>
      </w:pPr>
      <w:r w:rsidRPr="00EA4F1C">
        <w:rPr>
          <w:sz w:val="24"/>
          <w:lang w:val="fr-FR"/>
        </w:rPr>
        <w:t xml:space="preserve">Ramener </w:t>
      </w:r>
      <w:r w:rsidR="00623ACC" w:rsidRPr="00EA4F1C">
        <w:rPr>
          <w:sz w:val="24"/>
          <w:lang w:val="fr-FR"/>
        </w:rPr>
        <w:t>le trésor égyptien</w:t>
      </w:r>
      <w:r w:rsidRPr="00EA4F1C">
        <w:rPr>
          <w:sz w:val="24"/>
          <w:lang w:val="fr-FR"/>
        </w:rPr>
        <w:t xml:space="preserve"> gardé par Marcus</w:t>
      </w:r>
    </w:p>
    <w:p w14:paraId="675514A3" w14:textId="1B370C63" w:rsidR="00B728C4" w:rsidRPr="00EA4F1C" w:rsidRDefault="00D81405">
      <w:pPr>
        <w:pStyle w:val="Listepuces"/>
        <w:rPr>
          <w:lang w:val="fr-FR"/>
        </w:rPr>
      </w:pPr>
      <w:r w:rsidRPr="00EA4F1C">
        <w:rPr>
          <w:sz w:val="24"/>
          <w:lang w:val="fr-FR"/>
        </w:rPr>
        <w:t>Faire renaître la loge.</w:t>
      </w:r>
    </w:p>
    <w:p w14:paraId="0436A9A9" w14:textId="77777777" w:rsidR="00AE56F2" w:rsidRPr="00EA4F1C" w:rsidRDefault="00AE56F2" w:rsidP="00AE56F2">
      <w:pPr>
        <w:pStyle w:val="Listepuces"/>
        <w:numPr>
          <w:ilvl w:val="0"/>
          <w:numId w:val="0"/>
        </w:numPr>
        <w:ind w:left="360" w:hanging="360"/>
        <w:rPr>
          <w:sz w:val="24"/>
          <w:lang w:val="fr-FR"/>
        </w:rPr>
      </w:pPr>
    </w:p>
    <w:p w14:paraId="0B68E439" w14:textId="77777777" w:rsidR="00AE56F2" w:rsidRPr="00EA4F1C" w:rsidRDefault="00AE56F2" w:rsidP="00AE56F2">
      <w:pPr>
        <w:pStyle w:val="Titre1"/>
        <w:rPr>
          <w:rFonts w:asciiTheme="minorHAnsi" w:hAnsiTheme="minorHAnsi"/>
          <w:lang w:val="fr-FR"/>
        </w:rPr>
      </w:pPr>
      <w:proofErr w:type="gramStart"/>
      <w:r w:rsidRPr="00EA4F1C">
        <w:rPr>
          <w:rFonts w:asciiTheme="minorHAnsi" w:hAnsiTheme="minorHAnsi"/>
          <w:lang w:val="fr-FR"/>
        </w:rPr>
        <w:t>Arsinoé:</w:t>
      </w:r>
      <w:proofErr w:type="gramEnd"/>
    </w:p>
    <w:p w14:paraId="52080FC9" w14:textId="3D39EC83" w:rsidR="00AE56F2" w:rsidRPr="00EA4F1C" w:rsidRDefault="00AB1CC0" w:rsidP="00AE56F2">
      <w:pPr>
        <w:rPr>
          <w:lang w:val="fr-FR"/>
        </w:rPr>
      </w:pPr>
      <w:r w:rsidRPr="00EA4F1C">
        <w:rPr>
          <w:lang w:val="fr-FR"/>
        </w:rPr>
        <w:t>ACTE I</w:t>
      </w:r>
    </w:p>
    <w:p w14:paraId="72B4AD93" w14:textId="674398E3" w:rsidR="00AB1CC0" w:rsidRPr="00EA4F1C" w:rsidRDefault="00AB1CC0" w:rsidP="00AB1CC0">
      <w:pPr>
        <w:pStyle w:val="Listepuces"/>
        <w:rPr>
          <w:lang w:val="fr-FR"/>
        </w:rPr>
      </w:pPr>
      <w:r w:rsidRPr="00EA4F1C">
        <w:rPr>
          <w:sz w:val="24"/>
          <w:lang w:val="fr-FR"/>
        </w:rPr>
        <w:t xml:space="preserve">Vous supputer Livia </w:t>
      </w:r>
      <w:proofErr w:type="spellStart"/>
      <w:r w:rsidRPr="00EA4F1C">
        <w:rPr>
          <w:sz w:val="24"/>
          <w:lang w:val="fr-FR"/>
        </w:rPr>
        <w:t>Labia</w:t>
      </w:r>
      <w:proofErr w:type="spellEnd"/>
      <w:r w:rsidRPr="00EA4F1C">
        <w:rPr>
          <w:sz w:val="24"/>
          <w:lang w:val="fr-FR"/>
        </w:rPr>
        <w:t xml:space="preserve"> d’être une femme influente ayant beaucoup de contactes et ayant à cœur la cause féminine. Vous la soupçonnez de faire partie de la loge et la voyez comme une alliée. </w:t>
      </w:r>
      <w:r w:rsidR="00EA4F1C" w:rsidRPr="00EA4F1C">
        <w:rPr>
          <w:sz w:val="24"/>
          <w:lang w:val="fr-FR"/>
        </w:rPr>
        <w:t xml:space="preserve">Après que Marcus se soit levé de table : </w:t>
      </w:r>
      <w:r w:rsidRPr="00EA4F1C">
        <w:rPr>
          <w:sz w:val="24"/>
          <w:lang w:val="fr-FR"/>
        </w:rPr>
        <w:t xml:space="preserve">Suivez là et </w:t>
      </w:r>
      <w:proofErr w:type="gramStart"/>
      <w:r w:rsidRPr="00EA4F1C">
        <w:rPr>
          <w:sz w:val="24"/>
          <w:lang w:val="fr-FR"/>
        </w:rPr>
        <w:t>interrogez la</w:t>
      </w:r>
      <w:proofErr w:type="gramEnd"/>
      <w:r w:rsidRPr="00EA4F1C">
        <w:rPr>
          <w:sz w:val="24"/>
          <w:lang w:val="fr-FR"/>
        </w:rPr>
        <w:t xml:space="preserve"> afin de savoir si tel est le cas et ensuite de définir comment faire renaître la loge.</w:t>
      </w:r>
    </w:p>
    <w:p w14:paraId="2FC1948A" w14:textId="77777777" w:rsidR="00AB1CC0" w:rsidRPr="00EA4F1C" w:rsidRDefault="00AB1CC0" w:rsidP="00AB1CC0">
      <w:pPr>
        <w:pStyle w:val="Listepuces"/>
        <w:numPr>
          <w:ilvl w:val="0"/>
          <w:numId w:val="0"/>
        </w:numPr>
        <w:ind w:left="360" w:hanging="360"/>
        <w:rPr>
          <w:sz w:val="24"/>
          <w:lang w:val="fr-FR"/>
        </w:rPr>
      </w:pPr>
    </w:p>
    <w:p w14:paraId="3FF91E86" w14:textId="77777777" w:rsidR="003621F2" w:rsidRPr="00EA4F1C" w:rsidRDefault="003621F2" w:rsidP="003621F2">
      <w:pPr>
        <w:pStyle w:val="Titre1"/>
        <w:rPr>
          <w:rFonts w:asciiTheme="minorHAnsi" w:hAnsiTheme="minorHAnsi"/>
          <w:lang w:val="fr-FR"/>
        </w:rPr>
      </w:pPr>
      <w:proofErr w:type="gramStart"/>
      <w:r w:rsidRPr="00EA4F1C">
        <w:rPr>
          <w:rFonts w:asciiTheme="minorHAnsi" w:hAnsiTheme="minorHAnsi"/>
          <w:lang w:val="fr-FR"/>
        </w:rPr>
        <w:t>Arsinoé:</w:t>
      </w:r>
      <w:proofErr w:type="gramEnd"/>
    </w:p>
    <w:p w14:paraId="3E493924" w14:textId="5AF72767" w:rsidR="003621F2" w:rsidRPr="00EA4F1C" w:rsidRDefault="003621F2" w:rsidP="003621F2">
      <w:pPr>
        <w:rPr>
          <w:lang w:val="fr-FR"/>
        </w:rPr>
      </w:pPr>
      <w:r w:rsidRPr="00EA4F1C">
        <w:rPr>
          <w:lang w:val="fr-FR"/>
        </w:rPr>
        <w:t xml:space="preserve">ACTE </w:t>
      </w:r>
      <w:proofErr w:type="spellStart"/>
      <w:r w:rsidRPr="00EA4F1C">
        <w:rPr>
          <w:lang w:val="fr-FR"/>
        </w:rPr>
        <w:t>Iquinter</w:t>
      </w:r>
      <w:proofErr w:type="spellEnd"/>
    </w:p>
    <w:p w14:paraId="1A21F066" w14:textId="77777777" w:rsidR="003621F2" w:rsidRPr="00EA4F1C" w:rsidRDefault="003621F2" w:rsidP="003621F2">
      <w:pPr>
        <w:pStyle w:val="Listepuces"/>
        <w:rPr>
          <w:lang w:val="fr-FR"/>
        </w:rPr>
      </w:pPr>
      <w:r w:rsidRPr="00EA4F1C">
        <w:rPr>
          <w:sz w:val="24"/>
          <w:lang w:val="fr-FR"/>
        </w:rPr>
        <w:t>Si vous avez découvert des informations capitales à faire passer à Rome vous pouvez le faire. Mais il va falloir trouver quelqu’un pour convaincre Marcus de prendre la note.</w:t>
      </w:r>
    </w:p>
    <w:p w14:paraId="67A78582" w14:textId="77777777" w:rsidR="003621F2" w:rsidRPr="00EA4F1C" w:rsidRDefault="003621F2" w:rsidP="00AB1CC0">
      <w:pPr>
        <w:pStyle w:val="Listepuces"/>
        <w:numPr>
          <w:ilvl w:val="0"/>
          <w:numId w:val="0"/>
        </w:numPr>
        <w:ind w:left="360" w:hanging="360"/>
        <w:rPr>
          <w:sz w:val="24"/>
          <w:lang w:val="fr-FR"/>
        </w:rPr>
      </w:pPr>
    </w:p>
    <w:p w14:paraId="054E13ED" w14:textId="77777777" w:rsidR="00626C63" w:rsidRPr="00EA4F1C" w:rsidRDefault="00626C63" w:rsidP="00626C63">
      <w:pPr>
        <w:pStyle w:val="Titre1"/>
        <w:rPr>
          <w:rFonts w:asciiTheme="minorHAnsi" w:hAnsiTheme="minorHAnsi"/>
          <w:lang w:val="fr-FR"/>
        </w:rPr>
      </w:pPr>
      <w:proofErr w:type="gramStart"/>
      <w:r w:rsidRPr="00EA4F1C">
        <w:rPr>
          <w:rFonts w:asciiTheme="minorHAnsi" w:hAnsiTheme="minorHAnsi"/>
          <w:lang w:val="fr-FR"/>
        </w:rPr>
        <w:t>Arsinoé:</w:t>
      </w:r>
      <w:proofErr w:type="gramEnd"/>
    </w:p>
    <w:p w14:paraId="1F5F277E" w14:textId="628DF499" w:rsidR="00626C63" w:rsidRPr="00EA4F1C" w:rsidRDefault="00626C63" w:rsidP="00626C63">
      <w:pPr>
        <w:rPr>
          <w:lang w:val="fr-FR"/>
        </w:rPr>
      </w:pPr>
      <w:r w:rsidRPr="00EA4F1C">
        <w:rPr>
          <w:lang w:val="fr-FR"/>
        </w:rPr>
        <w:t>ACTE II</w:t>
      </w:r>
    </w:p>
    <w:p w14:paraId="207ACFB0" w14:textId="6C399B2C" w:rsidR="00626C63" w:rsidRPr="00EA4F1C" w:rsidRDefault="00626C63" w:rsidP="00626C63">
      <w:pPr>
        <w:pStyle w:val="Listepuces"/>
        <w:rPr>
          <w:lang w:val="fr-FR"/>
        </w:rPr>
      </w:pPr>
      <w:r w:rsidRPr="00EA4F1C">
        <w:rPr>
          <w:sz w:val="24"/>
          <w:lang w:val="fr-FR"/>
        </w:rPr>
        <w:t xml:space="preserve">Vous pouvez </w:t>
      </w:r>
      <w:r w:rsidRPr="00EA4F1C">
        <w:rPr>
          <w:b/>
          <w:bCs/>
          <w:sz w:val="24"/>
          <w:lang w:val="fr-FR"/>
        </w:rPr>
        <w:t>prendre en main la situation</w:t>
      </w:r>
      <w:r w:rsidRPr="00EA4F1C">
        <w:rPr>
          <w:sz w:val="24"/>
          <w:lang w:val="fr-FR"/>
        </w:rPr>
        <w:t>. Vous avez en effet une arme sur vous et vous êtes très bien entrainé au combat. Si personne ne vous résiste vous décidez alors de l marche à suivre pour le jeu.</w:t>
      </w:r>
    </w:p>
    <w:p w14:paraId="408DEBF2" w14:textId="4039A56F" w:rsidR="00742744" w:rsidRPr="00EA4F1C" w:rsidRDefault="00742744" w:rsidP="00626C63">
      <w:pPr>
        <w:pStyle w:val="Listepuces"/>
        <w:rPr>
          <w:lang w:val="fr-FR"/>
        </w:rPr>
      </w:pPr>
      <w:r w:rsidRPr="00EA4F1C">
        <w:rPr>
          <w:sz w:val="24"/>
          <w:lang w:val="fr-FR"/>
        </w:rPr>
        <w:lastRenderedPageBreak/>
        <w:t xml:space="preserve">Il maintenant possible pour vous de vous enfuir par les écuries : discrètement si vous </w:t>
      </w:r>
      <w:proofErr w:type="spellStart"/>
      <w:r w:rsidRPr="00EA4F1C">
        <w:rPr>
          <w:sz w:val="24"/>
          <w:lang w:val="fr-FR"/>
        </w:rPr>
        <w:t>possèdez</w:t>
      </w:r>
      <w:proofErr w:type="spellEnd"/>
      <w:r w:rsidRPr="00EA4F1C">
        <w:rPr>
          <w:sz w:val="24"/>
          <w:lang w:val="fr-FR"/>
        </w:rPr>
        <w:t xml:space="preserve"> la clef et que vous arrivez à atteindre les écuries / en </w:t>
      </w:r>
      <w:proofErr w:type="spellStart"/>
      <w:r w:rsidRPr="00EA4F1C">
        <w:rPr>
          <w:sz w:val="24"/>
          <w:lang w:val="fr-FR"/>
        </w:rPr>
        <w:t>forcant</w:t>
      </w:r>
      <w:proofErr w:type="spellEnd"/>
      <w:r w:rsidRPr="00EA4F1C">
        <w:rPr>
          <w:sz w:val="24"/>
          <w:lang w:val="fr-FR"/>
        </w:rPr>
        <w:t xml:space="preserve"> le passage si vous avez la règle </w:t>
      </w:r>
      <w:r w:rsidRPr="00EA4F1C">
        <w:rPr>
          <w:b/>
          <w:bCs/>
          <w:sz w:val="24"/>
          <w:lang w:val="fr-FR"/>
        </w:rPr>
        <w:t>prendre en main la situation</w:t>
      </w:r>
      <w:r w:rsidRPr="00EA4F1C">
        <w:rPr>
          <w:sz w:val="24"/>
          <w:lang w:val="fr-FR"/>
        </w:rPr>
        <w:t xml:space="preserve"> et que vous avez la situation en main / ou bien si vous arrivez à convaincre les autres joueurs de vous laisser partir.</w:t>
      </w:r>
    </w:p>
    <w:p w14:paraId="12DBCA06" w14:textId="3EDD5E00" w:rsidR="003621F2" w:rsidRPr="00EA4F1C" w:rsidRDefault="003621F2" w:rsidP="00AB1CC0">
      <w:pPr>
        <w:pStyle w:val="Listepuces"/>
        <w:numPr>
          <w:ilvl w:val="0"/>
          <w:numId w:val="0"/>
        </w:numPr>
        <w:ind w:left="360" w:hanging="360"/>
        <w:rPr>
          <w:sz w:val="24"/>
          <w:lang w:val="fr-FR"/>
        </w:rPr>
      </w:pPr>
    </w:p>
    <w:p w14:paraId="6B6EF089" w14:textId="77777777" w:rsidR="00742744" w:rsidRPr="00EA4F1C" w:rsidRDefault="00742744" w:rsidP="00AB1CC0">
      <w:pPr>
        <w:pStyle w:val="Listepuces"/>
        <w:numPr>
          <w:ilvl w:val="0"/>
          <w:numId w:val="0"/>
        </w:numPr>
        <w:ind w:left="360" w:hanging="360"/>
        <w:rPr>
          <w:sz w:val="24"/>
          <w:lang w:val="fr-FR"/>
        </w:rPr>
      </w:pPr>
    </w:p>
    <w:p w14:paraId="4135F9E5" w14:textId="1873DBBD" w:rsidR="00AE56F2" w:rsidRPr="00EA4F1C" w:rsidRDefault="00AE56F2" w:rsidP="00AB1CC0">
      <w:pPr>
        <w:pStyle w:val="Listepuces"/>
        <w:numPr>
          <w:ilvl w:val="0"/>
          <w:numId w:val="0"/>
        </w:numPr>
        <w:ind w:left="360" w:hanging="360"/>
        <w:rPr>
          <w:lang w:val="fr-FR"/>
        </w:rPr>
      </w:pPr>
      <w:r w:rsidRPr="00EA4F1C">
        <w:rPr>
          <w:lang w:val="fr-FR"/>
        </w:rPr>
        <w:br w:type="page"/>
      </w:r>
    </w:p>
    <w:p w14:paraId="542202FA" w14:textId="1EE7AB22" w:rsidR="00D64946" w:rsidRPr="00EA4F1C" w:rsidRDefault="00D64946">
      <w:pPr>
        <w:pStyle w:val="Titre1"/>
        <w:rPr>
          <w:rFonts w:asciiTheme="minorHAnsi" w:hAnsiTheme="minorHAnsi"/>
          <w:sz w:val="56"/>
          <w:szCs w:val="56"/>
          <w:u w:val="single"/>
          <w:lang w:val="fr-FR"/>
        </w:rPr>
      </w:pPr>
      <w:r w:rsidRPr="00EA4F1C">
        <w:rPr>
          <w:rFonts w:asciiTheme="minorHAnsi" w:hAnsiTheme="minorHAnsi"/>
          <w:sz w:val="56"/>
          <w:szCs w:val="56"/>
          <w:u w:val="single"/>
          <w:lang w:val="fr-FR"/>
        </w:rPr>
        <w:lastRenderedPageBreak/>
        <w:t xml:space="preserve">Julia </w:t>
      </w:r>
      <w:proofErr w:type="spellStart"/>
      <w:r w:rsidRPr="00EA4F1C">
        <w:rPr>
          <w:rFonts w:asciiTheme="minorHAnsi" w:hAnsiTheme="minorHAnsi"/>
          <w:sz w:val="56"/>
          <w:szCs w:val="56"/>
          <w:u w:val="single"/>
          <w:lang w:val="fr-FR"/>
        </w:rPr>
        <w:t>Pompeus</w:t>
      </w:r>
      <w:proofErr w:type="spellEnd"/>
    </w:p>
    <w:p w14:paraId="4605AF2B" w14:textId="0AC574E4" w:rsidR="00B728C4" w:rsidRPr="00EA4F1C" w:rsidRDefault="00000000">
      <w:pPr>
        <w:pStyle w:val="Titre1"/>
        <w:rPr>
          <w:rFonts w:asciiTheme="minorHAnsi" w:hAnsiTheme="minorHAnsi"/>
          <w:lang w:val="fr-FR"/>
        </w:rPr>
      </w:pPr>
      <w:r w:rsidRPr="00EA4F1C">
        <w:rPr>
          <w:rFonts w:asciiTheme="minorHAnsi" w:hAnsiTheme="minorHAnsi"/>
          <w:lang w:val="fr-FR"/>
        </w:rPr>
        <w:t xml:space="preserve">Julia </w:t>
      </w:r>
      <w:proofErr w:type="spellStart"/>
      <w:proofErr w:type="gramStart"/>
      <w:r w:rsidRPr="00EA4F1C">
        <w:rPr>
          <w:rFonts w:asciiTheme="minorHAnsi" w:hAnsiTheme="minorHAnsi"/>
          <w:lang w:val="fr-FR"/>
        </w:rPr>
        <w:t>Pompeus</w:t>
      </w:r>
      <w:proofErr w:type="spellEnd"/>
      <w:r w:rsidRPr="00EA4F1C">
        <w:rPr>
          <w:rFonts w:asciiTheme="minorHAnsi" w:hAnsiTheme="minorHAnsi"/>
          <w:lang w:val="fr-FR"/>
        </w:rPr>
        <w:t>:</w:t>
      </w:r>
      <w:proofErr w:type="gramEnd"/>
    </w:p>
    <w:p w14:paraId="631DEB6C" w14:textId="77777777" w:rsidR="00B728C4" w:rsidRPr="00EA4F1C" w:rsidRDefault="00000000">
      <w:pPr>
        <w:rPr>
          <w:lang w:val="fr-FR"/>
        </w:rPr>
      </w:pPr>
      <w:r w:rsidRPr="00EA4F1C">
        <w:rPr>
          <w:lang w:val="fr-FR"/>
        </w:rPr>
        <w:t>Une bonne soirée en perspective</w:t>
      </w:r>
    </w:p>
    <w:p w14:paraId="0DDD702B" w14:textId="77777777" w:rsidR="00B728C4" w:rsidRPr="00EA4F1C" w:rsidRDefault="00000000">
      <w:r w:rsidRPr="00EA4F1C">
        <w:t xml:space="preserve">Vos </w:t>
      </w:r>
      <w:proofErr w:type="spellStart"/>
      <w:r w:rsidRPr="00EA4F1C">
        <w:t>Objectifs</w:t>
      </w:r>
      <w:proofErr w:type="spellEnd"/>
      <w:r w:rsidRPr="00EA4F1C">
        <w:t xml:space="preserve"> </w:t>
      </w:r>
      <w:proofErr w:type="spellStart"/>
      <w:r w:rsidRPr="00EA4F1C">
        <w:t>sont</w:t>
      </w:r>
      <w:proofErr w:type="spellEnd"/>
      <w:r w:rsidRPr="00EA4F1C">
        <w:t>:</w:t>
      </w:r>
    </w:p>
    <w:p w14:paraId="0324E49C" w14:textId="77777777" w:rsidR="00B728C4" w:rsidRPr="00EA4F1C" w:rsidRDefault="00000000">
      <w:pPr>
        <w:pStyle w:val="Listepuces"/>
        <w:rPr>
          <w:lang w:val="fr-FR"/>
        </w:rPr>
      </w:pPr>
      <w:r w:rsidRPr="00EA4F1C">
        <w:rPr>
          <w:sz w:val="24"/>
          <w:lang w:val="fr-FR"/>
        </w:rPr>
        <w:t>Venger la mort de Pompée en soutenant le complot contre César.</w:t>
      </w:r>
    </w:p>
    <w:p w14:paraId="6A511698" w14:textId="4CD12542" w:rsidR="00DC1CFD" w:rsidRPr="00EA4F1C" w:rsidRDefault="00DC1CFD">
      <w:pPr>
        <w:pStyle w:val="Listepuces"/>
        <w:rPr>
          <w:lang w:val="fr-FR"/>
        </w:rPr>
      </w:pPr>
      <w:r w:rsidRPr="00EA4F1C">
        <w:rPr>
          <w:lang w:val="fr-FR"/>
        </w:rPr>
        <w:t>Trouver des alliés pour vous aider pour faire advenir le complot</w:t>
      </w:r>
    </w:p>
    <w:p w14:paraId="3962F6FC" w14:textId="38DBFBA1" w:rsidR="00B728C4" w:rsidRPr="00EA4F1C" w:rsidRDefault="00000000">
      <w:pPr>
        <w:pStyle w:val="Listepuces"/>
        <w:rPr>
          <w:lang w:val="fr-FR"/>
        </w:rPr>
      </w:pPr>
      <w:r w:rsidRPr="00EA4F1C">
        <w:rPr>
          <w:sz w:val="24"/>
          <w:lang w:val="fr-FR"/>
        </w:rPr>
        <w:t>Tuer Gaius Cornelius.</w:t>
      </w:r>
    </w:p>
    <w:p w14:paraId="24A9F1E0" w14:textId="46E132BD" w:rsidR="00B728C4" w:rsidRPr="00EA4F1C" w:rsidRDefault="00000000">
      <w:pPr>
        <w:pStyle w:val="Listepuces"/>
        <w:rPr>
          <w:lang w:val="fr-FR"/>
        </w:rPr>
      </w:pPr>
      <w:r w:rsidRPr="00EA4F1C">
        <w:rPr>
          <w:sz w:val="24"/>
          <w:lang w:val="fr-FR"/>
        </w:rPr>
        <w:t>Relancer la loge secrète.</w:t>
      </w:r>
    </w:p>
    <w:p w14:paraId="6655ED20" w14:textId="77777777" w:rsidR="00AE56F2" w:rsidRPr="00EA4F1C" w:rsidRDefault="00AE56F2" w:rsidP="00AE56F2">
      <w:pPr>
        <w:pStyle w:val="Listepuces"/>
        <w:numPr>
          <w:ilvl w:val="0"/>
          <w:numId w:val="0"/>
        </w:numPr>
        <w:ind w:left="360" w:hanging="360"/>
        <w:rPr>
          <w:sz w:val="24"/>
          <w:lang w:val="fr-FR"/>
        </w:rPr>
      </w:pPr>
    </w:p>
    <w:p w14:paraId="305254E8" w14:textId="77777777" w:rsidR="00AE56F2" w:rsidRPr="00EA4F1C" w:rsidRDefault="00AE56F2" w:rsidP="00AE56F2">
      <w:pPr>
        <w:pStyle w:val="Listepuces"/>
        <w:numPr>
          <w:ilvl w:val="0"/>
          <w:numId w:val="0"/>
        </w:numPr>
        <w:ind w:left="360" w:hanging="360"/>
        <w:rPr>
          <w:sz w:val="24"/>
          <w:lang w:val="fr-FR"/>
        </w:rPr>
      </w:pPr>
    </w:p>
    <w:p w14:paraId="0953F5A1" w14:textId="77777777" w:rsidR="00AE56F2" w:rsidRPr="00EA4F1C" w:rsidRDefault="00AE56F2" w:rsidP="00AE56F2">
      <w:pPr>
        <w:pStyle w:val="Titre1"/>
        <w:rPr>
          <w:rFonts w:asciiTheme="minorHAnsi" w:hAnsiTheme="minorHAnsi"/>
          <w:lang w:val="fr-FR"/>
        </w:rPr>
      </w:pPr>
      <w:r w:rsidRPr="00EA4F1C">
        <w:rPr>
          <w:rFonts w:asciiTheme="minorHAnsi" w:hAnsiTheme="minorHAnsi"/>
          <w:lang w:val="fr-FR"/>
        </w:rPr>
        <w:t xml:space="preserve">Julia </w:t>
      </w:r>
      <w:proofErr w:type="spellStart"/>
      <w:proofErr w:type="gramStart"/>
      <w:r w:rsidRPr="00EA4F1C">
        <w:rPr>
          <w:rFonts w:asciiTheme="minorHAnsi" w:hAnsiTheme="minorHAnsi"/>
          <w:lang w:val="fr-FR"/>
        </w:rPr>
        <w:t>Pompeus</w:t>
      </w:r>
      <w:proofErr w:type="spellEnd"/>
      <w:r w:rsidRPr="00EA4F1C">
        <w:rPr>
          <w:rFonts w:asciiTheme="minorHAnsi" w:hAnsiTheme="minorHAnsi"/>
          <w:lang w:val="fr-FR"/>
        </w:rPr>
        <w:t>:</w:t>
      </w:r>
      <w:proofErr w:type="gramEnd"/>
    </w:p>
    <w:p w14:paraId="7502D7A9" w14:textId="1D2CBD1E" w:rsidR="00AE56F2" w:rsidRPr="00EA4F1C" w:rsidRDefault="003B7C8B" w:rsidP="00AE56F2">
      <w:pPr>
        <w:rPr>
          <w:lang w:val="fr-FR"/>
        </w:rPr>
      </w:pPr>
      <w:r w:rsidRPr="00EA4F1C">
        <w:rPr>
          <w:lang w:val="fr-FR"/>
        </w:rPr>
        <w:t>ACTE I</w:t>
      </w:r>
    </w:p>
    <w:p w14:paraId="6E7493B8" w14:textId="53F8B906" w:rsidR="00AE56F2" w:rsidRPr="00EA4F1C" w:rsidRDefault="00EA4F1C" w:rsidP="003B7C8B">
      <w:pPr>
        <w:pStyle w:val="Listepuces"/>
        <w:rPr>
          <w:lang w:val="fr-FR"/>
        </w:rPr>
      </w:pPr>
      <w:r w:rsidRPr="00EA4F1C">
        <w:rPr>
          <w:sz w:val="24"/>
          <w:lang w:val="fr-FR"/>
        </w:rPr>
        <w:t xml:space="preserve">Après que Marcus se soit levé de table : </w:t>
      </w:r>
      <w:r w:rsidR="003B7C8B" w:rsidRPr="00EA4F1C">
        <w:rPr>
          <w:sz w:val="24"/>
          <w:lang w:val="fr-FR"/>
        </w:rPr>
        <w:t xml:space="preserve">Suivez Marcus dans la cuisine afin de savoir comment est ce que la dégustation va se passer et si vous pourriez </w:t>
      </w:r>
      <w:proofErr w:type="gramStart"/>
      <w:r w:rsidR="003B7C8B" w:rsidRPr="00EA4F1C">
        <w:rPr>
          <w:sz w:val="24"/>
          <w:lang w:val="fr-FR"/>
        </w:rPr>
        <w:t>peut être</w:t>
      </w:r>
      <w:proofErr w:type="gramEnd"/>
      <w:r w:rsidR="003B7C8B" w:rsidRPr="00EA4F1C">
        <w:rPr>
          <w:sz w:val="24"/>
          <w:lang w:val="fr-FR"/>
        </w:rPr>
        <w:t xml:space="preserve"> empoisonner le vin de Gaius Cornelius.</w:t>
      </w:r>
    </w:p>
    <w:p w14:paraId="3AA238AA" w14:textId="77777777" w:rsidR="00AE56F2" w:rsidRPr="00EA4F1C" w:rsidRDefault="00AE56F2" w:rsidP="00AE56F2">
      <w:pPr>
        <w:pStyle w:val="Listepuces"/>
        <w:numPr>
          <w:ilvl w:val="0"/>
          <w:numId w:val="0"/>
        </w:numPr>
        <w:ind w:left="360" w:hanging="360"/>
        <w:rPr>
          <w:lang w:val="fr-FR"/>
        </w:rPr>
      </w:pPr>
    </w:p>
    <w:p w14:paraId="3E9ECCAA" w14:textId="6D1E7E48" w:rsidR="00AE56F2" w:rsidRPr="00EA4F1C" w:rsidRDefault="00AE56F2">
      <w:pPr>
        <w:rPr>
          <w:lang w:val="fr-FR"/>
        </w:rPr>
      </w:pPr>
      <w:r w:rsidRPr="00EA4F1C">
        <w:rPr>
          <w:lang w:val="fr-FR"/>
        </w:rPr>
        <w:br w:type="page"/>
      </w:r>
    </w:p>
    <w:p w14:paraId="49BEB312" w14:textId="77777777" w:rsidR="00D64946" w:rsidRPr="00EA4F1C" w:rsidRDefault="00D64946" w:rsidP="00D64946">
      <w:pPr>
        <w:pStyle w:val="Titre1"/>
        <w:rPr>
          <w:rFonts w:asciiTheme="minorHAnsi" w:hAnsiTheme="minorHAnsi"/>
          <w:sz w:val="56"/>
          <w:szCs w:val="56"/>
          <w:u w:val="single"/>
          <w:lang w:val="fr-FR"/>
        </w:rPr>
      </w:pPr>
      <w:r w:rsidRPr="00EA4F1C">
        <w:rPr>
          <w:rFonts w:asciiTheme="minorHAnsi" w:hAnsiTheme="minorHAnsi"/>
          <w:sz w:val="56"/>
          <w:szCs w:val="56"/>
          <w:u w:val="single"/>
          <w:lang w:val="fr-FR"/>
        </w:rPr>
        <w:lastRenderedPageBreak/>
        <w:t xml:space="preserve">Livia </w:t>
      </w:r>
      <w:proofErr w:type="spellStart"/>
      <w:proofErr w:type="gramStart"/>
      <w:r w:rsidRPr="00EA4F1C">
        <w:rPr>
          <w:rFonts w:asciiTheme="minorHAnsi" w:hAnsiTheme="minorHAnsi"/>
          <w:sz w:val="56"/>
          <w:szCs w:val="56"/>
          <w:u w:val="single"/>
          <w:lang w:val="fr-FR"/>
        </w:rPr>
        <w:t>Labia</w:t>
      </w:r>
      <w:proofErr w:type="spellEnd"/>
      <w:r w:rsidRPr="00EA4F1C">
        <w:rPr>
          <w:rFonts w:asciiTheme="minorHAnsi" w:hAnsiTheme="minorHAnsi"/>
          <w:sz w:val="56"/>
          <w:szCs w:val="56"/>
          <w:u w:val="single"/>
          <w:lang w:val="fr-FR"/>
        </w:rPr>
        <w:t>:</w:t>
      </w:r>
      <w:proofErr w:type="gramEnd"/>
    </w:p>
    <w:p w14:paraId="45DF78E8" w14:textId="77777777" w:rsidR="00AE56F2" w:rsidRPr="00EA4F1C" w:rsidRDefault="00AE56F2" w:rsidP="00AE56F2">
      <w:pPr>
        <w:pStyle w:val="Listepuces"/>
        <w:numPr>
          <w:ilvl w:val="0"/>
          <w:numId w:val="0"/>
        </w:numPr>
        <w:ind w:left="360" w:hanging="360"/>
        <w:rPr>
          <w:lang w:val="fr-FR"/>
        </w:rPr>
      </w:pPr>
    </w:p>
    <w:p w14:paraId="2BBA3F88" w14:textId="77777777" w:rsidR="00B728C4" w:rsidRPr="00EA4F1C" w:rsidRDefault="00000000">
      <w:pPr>
        <w:pStyle w:val="Titre1"/>
        <w:rPr>
          <w:rFonts w:asciiTheme="minorHAnsi" w:hAnsiTheme="minorHAnsi"/>
          <w:lang w:val="fr-FR"/>
        </w:rPr>
      </w:pPr>
      <w:r w:rsidRPr="00EA4F1C">
        <w:rPr>
          <w:rFonts w:asciiTheme="minorHAnsi" w:hAnsiTheme="minorHAnsi"/>
          <w:lang w:val="fr-FR"/>
        </w:rPr>
        <w:t xml:space="preserve">Livia </w:t>
      </w:r>
      <w:proofErr w:type="spellStart"/>
      <w:proofErr w:type="gramStart"/>
      <w:r w:rsidRPr="00EA4F1C">
        <w:rPr>
          <w:rFonts w:asciiTheme="minorHAnsi" w:hAnsiTheme="minorHAnsi"/>
          <w:lang w:val="fr-FR"/>
        </w:rPr>
        <w:t>Labia</w:t>
      </w:r>
      <w:proofErr w:type="spellEnd"/>
      <w:r w:rsidRPr="00EA4F1C">
        <w:rPr>
          <w:rFonts w:asciiTheme="minorHAnsi" w:hAnsiTheme="minorHAnsi"/>
          <w:lang w:val="fr-FR"/>
        </w:rPr>
        <w:t>:</w:t>
      </w:r>
      <w:proofErr w:type="gramEnd"/>
    </w:p>
    <w:p w14:paraId="23240F56" w14:textId="77777777" w:rsidR="00B728C4" w:rsidRPr="00EA4F1C" w:rsidRDefault="00000000">
      <w:pPr>
        <w:rPr>
          <w:lang w:val="fr-FR"/>
        </w:rPr>
      </w:pPr>
      <w:r w:rsidRPr="00EA4F1C">
        <w:rPr>
          <w:lang w:val="fr-FR"/>
        </w:rPr>
        <w:t>Une bonne soirée en perspective</w:t>
      </w:r>
    </w:p>
    <w:p w14:paraId="396D224C" w14:textId="77777777" w:rsidR="00B728C4" w:rsidRPr="00EA4F1C" w:rsidRDefault="00000000">
      <w:r w:rsidRPr="00EA4F1C">
        <w:t xml:space="preserve">Vos </w:t>
      </w:r>
      <w:proofErr w:type="spellStart"/>
      <w:r w:rsidRPr="00EA4F1C">
        <w:t>Objectifs</w:t>
      </w:r>
      <w:proofErr w:type="spellEnd"/>
      <w:r w:rsidRPr="00EA4F1C">
        <w:t xml:space="preserve"> </w:t>
      </w:r>
      <w:proofErr w:type="spellStart"/>
      <w:r w:rsidRPr="00EA4F1C">
        <w:t>sont</w:t>
      </w:r>
      <w:proofErr w:type="spellEnd"/>
      <w:r w:rsidRPr="00EA4F1C">
        <w:t>:</w:t>
      </w:r>
    </w:p>
    <w:p w14:paraId="0F1DB27C" w14:textId="5309DDB0" w:rsidR="00B728C4" w:rsidRPr="00EA4F1C" w:rsidRDefault="00E12D19">
      <w:pPr>
        <w:pStyle w:val="Listepuces"/>
        <w:rPr>
          <w:lang w:val="fr-FR"/>
        </w:rPr>
      </w:pPr>
      <w:r w:rsidRPr="00EA4F1C">
        <w:rPr>
          <w:lang w:val="fr-FR"/>
        </w:rPr>
        <w:t xml:space="preserve">Enquêter sur </w:t>
      </w:r>
      <w:proofErr w:type="spellStart"/>
      <w:r w:rsidRPr="00EA4F1C">
        <w:rPr>
          <w:lang w:val="fr-FR"/>
        </w:rPr>
        <w:t>Lupia</w:t>
      </w:r>
      <w:proofErr w:type="spellEnd"/>
      <w:r w:rsidRPr="00EA4F1C">
        <w:rPr>
          <w:lang w:val="fr-FR"/>
        </w:rPr>
        <w:t xml:space="preserve"> votre mère</w:t>
      </w:r>
    </w:p>
    <w:p w14:paraId="2CC1702F" w14:textId="0683AA1B" w:rsidR="00E12D19" w:rsidRPr="00EA4F1C" w:rsidRDefault="00E12D19">
      <w:pPr>
        <w:pStyle w:val="Listepuces"/>
        <w:rPr>
          <w:lang w:val="fr-FR"/>
        </w:rPr>
      </w:pPr>
      <w:r w:rsidRPr="00EA4F1C">
        <w:rPr>
          <w:lang w:val="fr-FR"/>
        </w:rPr>
        <w:t>Faire renaitre la loge</w:t>
      </w:r>
    </w:p>
    <w:p w14:paraId="5ADCFD70" w14:textId="77777777" w:rsidR="005C7B17" w:rsidRPr="00EA4F1C" w:rsidRDefault="005C7B17" w:rsidP="005C7B17">
      <w:pPr>
        <w:pStyle w:val="Listepuces"/>
        <w:numPr>
          <w:ilvl w:val="0"/>
          <w:numId w:val="0"/>
        </w:numPr>
        <w:ind w:left="360" w:hanging="360"/>
        <w:rPr>
          <w:lang w:val="fr-FR"/>
        </w:rPr>
      </w:pPr>
    </w:p>
    <w:p w14:paraId="2BE5B90F" w14:textId="77777777" w:rsidR="00AE56F2" w:rsidRPr="00EA4F1C" w:rsidRDefault="00AE56F2" w:rsidP="00AE56F2">
      <w:pPr>
        <w:pStyle w:val="Titre1"/>
        <w:rPr>
          <w:rFonts w:asciiTheme="minorHAnsi" w:hAnsiTheme="minorHAnsi"/>
          <w:lang w:val="fr-FR"/>
        </w:rPr>
      </w:pPr>
      <w:r w:rsidRPr="00EA4F1C">
        <w:rPr>
          <w:rFonts w:asciiTheme="minorHAnsi" w:hAnsiTheme="minorHAnsi"/>
          <w:lang w:val="fr-FR"/>
        </w:rPr>
        <w:t xml:space="preserve">Livia </w:t>
      </w:r>
      <w:proofErr w:type="spellStart"/>
      <w:proofErr w:type="gramStart"/>
      <w:r w:rsidRPr="00EA4F1C">
        <w:rPr>
          <w:rFonts w:asciiTheme="minorHAnsi" w:hAnsiTheme="minorHAnsi"/>
          <w:lang w:val="fr-FR"/>
        </w:rPr>
        <w:t>Labia</w:t>
      </w:r>
      <w:proofErr w:type="spellEnd"/>
      <w:r w:rsidRPr="00EA4F1C">
        <w:rPr>
          <w:rFonts w:asciiTheme="minorHAnsi" w:hAnsiTheme="minorHAnsi"/>
          <w:lang w:val="fr-FR"/>
        </w:rPr>
        <w:t>:</w:t>
      </w:r>
      <w:proofErr w:type="gramEnd"/>
    </w:p>
    <w:p w14:paraId="26F9368A" w14:textId="32A486D2" w:rsidR="00AE56F2" w:rsidRPr="00EA4F1C" w:rsidRDefault="001A58DB" w:rsidP="00AE56F2">
      <w:pPr>
        <w:rPr>
          <w:lang w:val="fr-FR"/>
        </w:rPr>
      </w:pPr>
      <w:r w:rsidRPr="00EA4F1C">
        <w:rPr>
          <w:lang w:val="fr-FR"/>
        </w:rPr>
        <w:t>ACTE I</w:t>
      </w:r>
    </w:p>
    <w:p w14:paraId="1CBDE5E6" w14:textId="07DEFC37" w:rsidR="005C7B17" w:rsidRPr="00EA4F1C" w:rsidRDefault="00EA4F1C" w:rsidP="001A58DB">
      <w:pPr>
        <w:pStyle w:val="Listepuces"/>
        <w:rPr>
          <w:lang w:val="fr-FR"/>
        </w:rPr>
      </w:pPr>
      <w:r w:rsidRPr="00EA4F1C">
        <w:rPr>
          <w:sz w:val="24"/>
          <w:lang w:val="fr-FR"/>
        </w:rPr>
        <w:t xml:space="preserve">Après que Marcus se soit levé de table : </w:t>
      </w:r>
      <w:r w:rsidR="001A58DB" w:rsidRPr="00EA4F1C">
        <w:rPr>
          <w:lang w:val="fr-FR"/>
        </w:rPr>
        <w:t xml:space="preserve">Vous avez reconnu </w:t>
      </w:r>
      <w:proofErr w:type="spellStart"/>
      <w:r w:rsidR="001A58DB" w:rsidRPr="00EA4F1C">
        <w:rPr>
          <w:lang w:val="fr-FR"/>
        </w:rPr>
        <w:t>Aulus</w:t>
      </w:r>
      <w:proofErr w:type="spellEnd"/>
      <w:r w:rsidR="001A58DB" w:rsidRPr="00EA4F1C">
        <w:rPr>
          <w:lang w:val="fr-FR"/>
        </w:rPr>
        <w:t xml:space="preserve"> </w:t>
      </w:r>
      <w:proofErr w:type="spellStart"/>
      <w:r w:rsidR="001A58DB" w:rsidRPr="00EA4F1C">
        <w:rPr>
          <w:lang w:val="fr-FR"/>
        </w:rPr>
        <w:t>Sapius</w:t>
      </w:r>
      <w:proofErr w:type="spellEnd"/>
      <w:r w:rsidR="001A58DB" w:rsidRPr="00EA4F1C">
        <w:rPr>
          <w:lang w:val="fr-FR"/>
        </w:rPr>
        <w:t xml:space="preserve">. Vous savez qu’il fréquente occasionnellement les </w:t>
      </w:r>
      <w:proofErr w:type="spellStart"/>
      <w:r w:rsidR="001A58DB" w:rsidRPr="00EA4F1C">
        <w:rPr>
          <w:lang w:val="fr-FR"/>
        </w:rPr>
        <w:t>lupanards</w:t>
      </w:r>
      <w:proofErr w:type="spellEnd"/>
      <w:r w:rsidR="001A58DB" w:rsidRPr="00EA4F1C">
        <w:rPr>
          <w:lang w:val="fr-FR"/>
        </w:rPr>
        <w:t xml:space="preserve"> de Gaius Cornelius. Vous pensez qu’il a </w:t>
      </w:r>
      <w:proofErr w:type="gramStart"/>
      <w:r w:rsidR="001A58DB" w:rsidRPr="00EA4F1C">
        <w:rPr>
          <w:lang w:val="fr-FR"/>
        </w:rPr>
        <w:t>peut être</w:t>
      </w:r>
      <w:proofErr w:type="gramEnd"/>
      <w:r w:rsidR="001A58DB" w:rsidRPr="00EA4F1C">
        <w:rPr>
          <w:lang w:val="fr-FR"/>
        </w:rPr>
        <w:t xml:space="preserve"> </w:t>
      </w:r>
      <w:r w:rsidR="00AB1CC0" w:rsidRPr="00EA4F1C">
        <w:rPr>
          <w:lang w:val="fr-FR"/>
        </w:rPr>
        <w:t xml:space="preserve">des informations à vous donner sur </w:t>
      </w:r>
      <w:proofErr w:type="spellStart"/>
      <w:r w:rsidR="00AB1CC0" w:rsidRPr="00EA4F1C">
        <w:rPr>
          <w:lang w:val="fr-FR"/>
        </w:rPr>
        <w:t>Lupia</w:t>
      </w:r>
      <w:proofErr w:type="spellEnd"/>
      <w:r w:rsidR="00AB1CC0" w:rsidRPr="00EA4F1C">
        <w:rPr>
          <w:lang w:val="fr-FR"/>
        </w:rPr>
        <w:t xml:space="preserve">. </w:t>
      </w:r>
      <w:proofErr w:type="gramStart"/>
      <w:r w:rsidR="00AB1CC0" w:rsidRPr="00EA4F1C">
        <w:rPr>
          <w:lang w:val="fr-FR"/>
        </w:rPr>
        <w:t>Suivez le</w:t>
      </w:r>
      <w:proofErr w:type="gramEnd"/>
      <w:r w:rsidR="00AB1CC0" w:rsidRPr="00EA4F1C">
        <w:rPr>
          <w:lang w:val="fr-FR"/>
        </w:rPr>
        <w:t>.</w:t>
      </w:r>
    </w:p>
    <w:p w14:paraId="4E410B3B" w14:textId="77777777" w:rsidR="00B82E39" w:rsidRPr="00EA4F1C" w:rsidRDefault="00B82E39" w:rsidP="005C7B17">
      <w:pPr>
        <w:pStyle w:val="Listepuces"/>
        <w:numPr>
          <w:ilvl w:val="0"/>
          <w:numId w:val="0"/>
        </w:numPr>
        <w:ind w:left="360" w:hanging="360"/>
        <w:rPr>
          <w:lang w:val="fr-FR"/>
        </w:rPr>
      </w:pPr>
    </w:p>
    <w:p w14:paraId="55E7F9AB" w14:textId="3F62013E" w:rsidR="00B82E39" w:rsidRPr="00EA4F1C" w:rsidRDefault="00B82E39">
      <w:pPr>
        <w:rPr>
          <w:lang w:val="fr-FR"/>
        </w:rPr>
      </w:pPr>
      <w:r w:rsidRPr="00EA4F1C">
        <w:rPr>
          <w:lang w:val="fr-FR"/>
        </w:rPr>
        <w:br w:type="page"/>
      </w:r>
    </w:p>
    <w:p w14:paraId="069B25A0" w14:textId="4028B5E4" w:rsidR="00D64946" w:rsidRPr="00EA4F1C" w:rsidRDefault="00D64946" w:rsidP="005C7B17">
      <w:pPr>
        <w:pStyle w:val="Titre1"/>
        <w:rPr>
          <w:rFonts w:asciiTheme="minorHAnsi" w:hAnsiTheme="minorHAnsi"/>
          <w:sz w:val="56"/>
          <w:szCs w:val="56"/>
          <w:u w:val="single"/>
          <w:lang w:val="fr-FR"/>
        </w:rPr>
      </w:pPr>
      <w:r w:rsidRPr="00EA4F1C">
        <w:rPr>
          <w:rFonts w:asciiTheme="minorHAnsi" w:hAnsiTheme="minorHAnsi"/>
          <w:sz w:val="56"/>
          <w:szCs w:val="56"/>
          <w:u w:val="single"/>
          <w:lang w:val="fr-FR"/>
        </w:rPr>
        <w:lastRenderedPageBreak/>
        <w:t xml:space="preserve">Quintus </w:t>
      </w:r>
      <w:proofErr w:type="spellStart"/>
      <w:proofErr w:type="gramStart"/>
      <w:r w:rsidRPr="00EA4F1C">
        <w:rPr>
          <w:rFonts w:asciiTheme="minorHAnsi" w:hAnsiTheme="minorHAnsi"/>
          <w:sz w:val="56"/>
          <w:szCs w:val="56"/>
          <w:u w:val="single"/>
          <w:lang w:val="fr-FR"/>
        </w:rPr>
        <w:t>Numerianus</w:t>
      </w:r>
      <w:proofErr w:type="spellEnd"/>
      <w:r w:rsidRPr="00EA4F1C">
        <w:rPr>
          <w:rFonts w:asciiTheme="minorHAnsi" w:hAnsiTheme="minorHAnsi"/>
          <w:sz w:val="56"/>
          <w:szCs w:val="56"/>
          <w:u w:val="single"/>
          <w:lang w:val="fr-FR"/>
        </w:rPr>
        <w:t>:</w:t>
      </w:r>
      <w:proofErr w:type="gramEnd"/>
    </w:p>
    <w:p w14:paraId="08C4E40B" w14:textId="7F6FFF1E" w:rsidR="005C7B17" w:rsidRPr="00EA4F1C" w:rsidRDefault="005C7B17" w:rsidP="005C7B17">
      <w:pPr>
        <w:pStyle w:val="Titre1"/>
        <w:rPr>
          <w:rFonts w:asciiTheme="minorHAnsi" w:hAnsiTheme="minorHAnsi"/>
          <w:lang w:val="fr-FR"/>
        </w:rPr>
      </w:pPr>
      <w:r w:rsidRPr="00EA4F1C">
        <w:rPr>
          <w:rFonts w:asciiTheme="minorHAnsi" w:hAnsiTheme="minorHAnsi"/>
          <w:lang w:val="fr-FR"/>
        </w:rPr>
        <w:t xml:space="preserve">Quintus </w:t>
      </w:r>
      <w:proofErr w:type="spellStart"/>
      <w:proofErr w:type="gramStart"/>
      <w:r w:rsidRPr="00EA4F1C">
        <w:rPr>
          <w:rFonts w:asciiTheme="minorHAnsi" w:hAnsiTheme="minorHAnsi"/>
          <w:lang w:val="fr-FR"/>
        </w:rPr>
        <w:t>Numerianus</w:t>
      </w:r>
      <w:proofErr w:type="spellEnd"/>
      <w:r w:rsidRPr="00EA4F1C">
        <w:rPr>
          <w:rFonts w:asciiTheme="minorHAnsi" w:hAnsiTheme="minorHAnsi"/>
          <w:lang w:val="fr-FR"/>
        </w:rPr>
        <w:t>:</w:t>
      </w:r>
      <w:proofErr w:type="gramEnd"/>
    </w:p>
    <w:p w14:paraId="046D2396" w14:textId="77777777" w:rsidR="005C7B17" w:rsidRPr="00EA4F1C" w:rsidRDefault="005C7B17" w:rsidP="005C7B17">
      <w:pPr>
        <w:rPr>
          <w:lang w:val="fr-FR"/>
        </w:rPr>
      </w:pPr>
      <w:r w:rsidRPr="00EA4F1C">
        <w:rPr>
          <w:lang w:val="fr-FR"/>
        </w:rPr>
        <w:t>Une bonne soirée en perspective</w:t>
      </w:r>
    </w:p>
    <w:p w14:paraId="69FADDB3" w14:textId="77777777" w:rsidR="005C7B17" w:rsidRPr="00EA4F1C" w:rsidRDefault="005C7B17" w:rsidP="005C7B17">
      <w:r w:rsidRPr="00EA4F1C">
        <w:t xml:space="preserve">Vos </w:t>
      </w:r>
      <w:proofErr w:type="spellStart"/>
      <w:r w:rsidRPr="00EA4F1C">
        <w:t>Objectifs</w:t>
      </w:r>
      <w:proofErr w:type="spellEnd"/>
      <w:r w:rsidRPr="00EA4F1C">
        <w:t xml:space="preserve"> </w:t>
      </w:r>
      <w:proofErr w:type="spellStart"/>
      <w:r w:rsidRPr="00EA4F1C">
        <w:t>sont</w:t>
      </w:r>
      <w:proofErr w:type="spellEnd"/>
      <w:r w:rsidRPr="00EA4F1C">
        <w:t>:</w:t>
      </w:r>
    </w:p>
    <w:p w14:paraId="5817FC4F" w14:textId="55EA27FE" w:rsidR="005C7B17" w:rsidRPr="00EA4F1C" w:rsidRDefault="005C7B17" w:rsidP="005C7B17">
      <w:pPr>
        <w:pStyle w:val="Listepuces"/>
        <w:rPr>
          <w:lang w:val="fr-FR"/>
        </w:rPr>
      </w:pPr>
      <w:r w:rsidRPr="00EA4F1C">
        <w:rPr>
          <w:lang w:val="fr-FR"/>
        </w:rPr>
        <w:t xml:space="preserve">Mener une inspection rigoureuse du domaine viticole de Marcus </w:t>
      </w:r>
      <w:proofErr w:type="spellStart"/>
      <w:r w:rsidRPr="00EA4F1C">
        <w:rPr>
          <w:lang w:val="fr-FR"/>
        </w:rPr>
        <w:t>Longinus</w:t>
      </w:r>
      <w:proofErr w:type="spellEnd"/>
      <w:r w:rsidRPr="00EA4F1C">
        <w:rPr>
          <w:lang w:val="fr-FR"/>
        </w:rPr>
        <w:t xml:space="preserve">. Vérifier le document avec </w:t>
      </w:r>
      <w:proofErr w:type="spellStart"/>
      <w:r w:rsidRPr="00EA4F1C">
        <w:rPr>
          <w:lang w:val="fr-FR"/>
        </w:rPr>
        <w:t>Publius</w:t>
      </w:r>
      <w:proofErr w:type="spellEnd"/>
      <w:r w:rsidRPr="00EA4F1C">
        <w:rPr>
          <w:lang w:val="fr-FR"/>
        </w:rPr>
        <w:t xml:space="preserve"> </w:t>
      </w:r>
      <w:proofErr w:type="spellStart"/>
      <w:r w:rsidRPr="00EA4F1C">
        <w:rPr>
          <w:lang w:val="fr-FR"/>
        </w:rPr>
        <w:t>Broulius</w:t>
      </w:r>
      <w:proofErr w:type="spellEnd"/>
      <w:r w:rsidR="005D5078" w:rsidRPr="00EA4F1C">
        <w:rPr>
          <w:lang w:val="fr-FR"/>
        </w:rPr>
        <w:t xml:space="preserve"> et Marcus </w:t>
      </w:r>
      <w:proofErr w:type="spellStart"/>
      <w:r w:rsidR="005D5078" w:rsidRPr="00EA4F1C">
        <w:rPr>
          <w:lang w:val="fr-FR"/>
        </w:rPr>
        <w:t>Longinus</w:t>
      </w:r>
      <w:proofErr w:type="spellEnd"/>
      <w:r w:rsidRPr="00EA4F1C">
        <w:rPr>
          <w:lang w:val="fr-FR"/>
        </w:rPr>
        <w:t>.</w:t>
      </w:r>
    </w:p>
    <w:p w14:paraId="2B374C33" w14:textId="571D9A65" w:rsidR="005C7B17" w:rsidRPr="00EA4F1C" w:rsidRDefault="005C7B17" w:rsidP="005C7B17">
      <w:pPr>
        <w:pStyle w:val="Listepuces"/>
        <w:rPr>
          <w:lang w:val="fr-FR"/>
        </w:rPr>
      </w:pPr>
      <w:r w:rsidRPr="00EA4F1C">
        <w:rPr>
          <w:lang w:val="fr-FR"/>
        </w:rPr>
        <w:t>Enquêter sur toute activité illégale liée au commerce de vin.</w:t>
      </w:r>
      <w:r w:rsidR="005B6127" w:rsidRPr="00EA4F1C">
        <w:rPr>
          <w:lang w:val="fr-FR"/>
        </w:rPr>
        <w:t xml:space="preserve"> Et trouver des preuves.</w:t>
      </w:r>
    </w:p>
    <w:p w14:paraId="24A0F0EE" w14:textId="77777777" w:rsidR="005C7B17" w:rsidRPr="00EA4F1C" w:rsidRDefault="005C7B17" w:rsidP="005C7B17">
      <w:pPr>
        <w:pStyle w:val="Listepuces"/>
        <w:numPr>
          <w:ilvl w:val="0"/>
          <w:numId w:val="0"/>
        </w:numPr>
        <w:ind w:left="360" w:hanging="360"/>
        <w:rPr>
          <w:lang w:val="fr-FR"/>
        </w:rPr>
      </w:pPr>
    </w:p>
    <w:p w14:paraId="1AB2CC65" w14:textId="77777777" w:rsidR="00AE56F2" w:rsidRPr="00EA4F1C" w:rsidRDefault="00AE56F2" w:rsidP="00AE56F2">
      <w:pPr>
        <w:pStyle w:val="Titre1"/>
        <w:rPr>
          <w:rFonts w:asciiTheme="minorHAnsi" w:hAnsiTheme="minorHAnsi"/>
          <w:lang w:val="fr-FR"/>
        </w:rPr>
      </w:pPr>
      <w:r w:rsidRPr="00EA4F1C">
        <w:rPr>
          <w:rFonts w:asciiTheme="minorHAnsi" w:hAnsiTheme="minorHAnsi"/>
          <w:lang w:val="fr-FR"/>
        </w:rPr>
        <w:t xml:space="preserve">Quintus </w:t>
      </w:r>
      <w:proofErr w:type="spellStart"/>
      <w:proofErr w:type="gramStart"/>
      <w:r w:rsidRPr="00EA4F1C">
        <w:rPr>
          <w:rFonts w:asciiTheme="minorHAnsi" w:hAnsiTheme="minorHAnsi"/>
          <w:lang w:val="fr-FR"/>
        </w:rPr>
        <w:t>Numerianus</w:t>
      </w:r>
      <w:proofErr w:type="spellEnd"/>
      <w:r w:rsidRPr="00EA4F1C">
        <w:rPr>
          <w:rFonts w:asciiTheme="minorHAnsi" w:hAnsiTheme="minorHAnsi"/>
          <w:lang w:val="fr-FR"/>
        </w:rPr>
        <w:t>:</w:t>
      </w:r>
      <w:proofErr w:type="gramEnd"/>
    </w:p>
    <w:p w14:paraId="585806D9" w14:textId="62A8673D" w:rsidR="00AE56F2" w:rsidRPr="00EA4F1C" w:rsidRDefault="00D01DDF" w:rsidP="00AE56F2">
      <w:pPr>
        <w:rPr>
          <w:lang w:val="fr-FR"/>
        </w:rPr>
      </w:pPr>
      <w:r w:rsidRPr="00EA4F1C">
        <w:rPr>
          <w:lang w:val="fr-FR"/>
        </w:rPr>
        <w:t>ACTE I</w:t>
      </w:r>
    </w:p>
    <w:p w14:paraId="5CEA49AA" w14:textId="60EA544D" w:rsidR="00D01DDF" w:rsidRPr="00EA4F1C" w:rsidRDefault="00EA4F1C" w:rsidP="00D01DDF">
      <w:pPr>
        <w:pStyle w:val="Listepuces"/>
        <w:rPr>
          <w:lang w:val="fr-FR"/>
        </w:rPr>
      </w:pPr>
      <w:r w:rsidRPr="00EA4F1C">
        <w:rPr>
          <w:sz w:val="24"/>
          <w:lang w:val="fr-FR"/>
        </w:rPr>
        <w:t xml:space="preserve">Après que Marcus se soit levé de table : </w:t>
      </w:r>
      <w:r w:rsidR="00D01DDF" w:rsidRPr="00EA4F1C">
        <w:rPr>
          <w:lang w:val="fr-FR"/>
        </w:rPr>
        <w:t>Allez avec Marcus</w:t>
      </w:r>
      <w:r w:rsidRPr="00EA4F1C">
        <w:rPr>
          <w:lang w:val="fr-FR"/>
        </w:rPr>
        <w:t xml:space="preserve"> </w:t>
      </w:r>
      <w:proofErr w:type="spellStart"/>
      <w:r w:rsidR="00D01DDF" w:rsidRPr="00EA4F1C">
        <w:rPr>
          <w:lang w:val="fr-FR"/>
        </w:rPr>
        <w:t>Longinus</w:t>
      </w:r>
      <w:proofErr w:type="spellEnd"/>
      <w:r w:rsidR="00D01DDF" w:rsidRPr="00EA4F1C">
        <w:rPr>
          <w:lang w:val="fr-FR"/>
        </w:rPr>
        <w:t xml:space="preserve"> et </w:t>
      </w:r>
      <w:proofErr w:type="spellStart"/>
      <w:r w:rsidR="00D01DDF" w:rsidRPr="00EA4F1C">
        <w:rPr>
          <w:lang w:val="fr-FR"/>
        </w:rPr>
        <w:t>Publius</w:t>
      </w:r>
      <w:proofErr w:type="spellEnd"/>
      <w:r w:rsidR="00D01DDF" w:rsidRPr="00EA4F1C">
        <w:rPr>
          <w:lang w:val="fr-FR"/>
        </w:rPr>
        <w:t xml:space="preserve"> </w:t>
      </w:r>
      <w:proofErr w:type="spellStart"/>
      <w:r w:rsidR="00D01DDF" w:rsidRPr="00EA4F1C">
        <w:rPr>
          <w:lang w:val="fr-FR"/>
        </w:rPr>
        <w:t>Broulius</w:t>
      </w:r>
      <w:proofErr w:type="spellEnd"/>
      <w:r w:rsidR="00D01DDF" w:rsidRPr="00EA4F1C">
        <w:rPr>
          <w:lang w:val="fr-FR"/>
        </w:rPr>
        <w:t xml:space="preserve"> à la cave pour vérifier le document.</w:t>
      </w:r>
    </w:p>
    <w:p w14:paraId="0EBB0EE8" w14:textId="77777777" w:rsidR="00D01DDF" w:rsidRPr="00EA4F1C" w:rsidRDefault="00D01DDF" w:rsidP="00D01DDF">
      <w:pPr>
        <w:pStyle w:val="Listepuces"/>
        <w:numPr>
          <w:ilvl w:val="0"/>
          <w:numId w:val="0"/>
        </w:numPr>
        <w:ind w:left="360" w:hanging="360"/>
        <w:rPr>
          <w:lang w:val="fr-FR"/>
        </w:rPr>
      </w:pPr>
    </w:p>
    <w:p w14:paraId="4F18DD11" w14:textId="07E5A8F3" w:rsidR="00AE56F2" w:rsidRPr="00EA4F1C" w:rsidRDefault="00AE56F2">
      <w:pPr>
        <w:rPr>
          <w:lang w:val="fr-FR"/>
        </w:rPr>
      </w:pPr>
      <w:r w:rsidRPr="00EA4F1C">
        <w:rPr>
          <w:lang w:val="fr-FR"/>
        </w:rPr>
        <w:br w:type="page"/>
      </w:r>
    </w:p>
    <w:p w14:paraId="6E13C6AC" w14:textId="77777777" w:rsidR="00D64946" w:rsidRPr="00EA4F1C" w:rsidRDefault="00D64946" w:rsidP="00D64946">
      <w:pPr>
        <w:pStyle w:val="Titre1"/>
        <w:rPr>
          <w:rFonts w:asciiTheme="minorHAnsi" w:hAnsiTheme="minorHAnsi"/>
          <w:sz w:val="56"/>
          <w:szCs w:val="56"/>
          <w:u w:val="single"/>
          <w:lang w:val="fr-FR"/>
        </w:rPr>
      </w:pPr>
      <w:proofErr w:type="spellStart"/>
      <w:r w:rsidRPr="00EA4F1C">
        <w:rPr>
          <w:rFonts w:asciiTheme="minorHAnsi" w:hAnsiTheme="minorHAnsi"/>
          <w:sz w:val="56"/>
          <w:szCs w:val="56"/>
          <w:u w:val="single"/>
          <w:lang w:val="fr-FR"/>
        </w:rPr>
        <w:lastRenderedPageBreak/>
        <w:t>Publius</w:t>
      </w:r>
      <w:proofErr w:type="spellEnd"/>
      <w:r w:rsidRPr="00EA4F1C">
        <w:rPr>
          <w:rFonts w:asciiTheme="minorHAnsi" w:hAnsiTheme="minorHAnsi"/>
          <w:sz w:val="56"/>
          <w:szCs w:val="56"/>
          <w:u w:val="single"/>
          <w:lang w:val="fr-FR"/>
        </w:rPr>
        <w:t xml:space="preserve"> </w:t>
      </w:r>
      <w:proofErr w:type="spellStart"/>
      <w:proofErr w:type="gramStart"/>
      <w:r w:rsidRPr="00EA4F1C">
        <w:rPr>
          <w:rFonts w:asciiTheme="minorHAnsi" w:hAnsiTheme="minorHAnsi"/>
          <w:sz w:val="56"/>
          <w:szCs w:val="56"/>
          <w:u w:val="single"/>
          <w:lang w:val="fr-FR"/>
        </w:rPr>
        <w:t>Broulius</w:t>
      </w:r>
      <w:proofErr w:type="spellEnd"/>
      <w:r w:rsidRPr="00EA4F1C">
        <w:rPr>
          <w:rFonts w:asciiTheme="minorHAnsi" w:hAnsiTheme="minorHAnsi"/>
          <w:sz w:val="56"/>
          <w:szCs w:val="56"/>
          <w:u w:val="single"/>
          <w:lang w:val="fr-FR"/>
        </w:rPr>
        <w:t>:</w:t>
      </w:r>
      <w:proofErr w:type="gramEnd"/>
    </w:p>
    <w:p w14:paraId="108F289B" w14:textId="77777777" w:rsidR="00AE56F2" w:rsidRPr="00EA4F1C" w:rsidRDefault="00AE56F2" w:rsidP="005C7B17">
      <w:pPr>
        <w:pStyle w:val="Listepuces"/>
        <w:numPr>
          <w:ilvl w:val="0"/>
          <w:numId w:val="0"/>
        </w:numPr>
        <w:ind w:left="360" w:hanging="360"/>
        <w:rPr>
          <w:lang w:val="fr-FR"/>
        </w:rPr>
      </w:pPr>
    </w:p>
    <w:p w14:paraId="2D125152" w14:textId="77777777" w:rsidR="005C7B17" w:rsidRPr="00EA4F1C" w:rsidRDefault="005C7B17" w:rsidP="005C7B17">
      <w:pPr>
        <w:pStyle w:val="Titre1"/>
        <w:rPr>
          <w:rFonts w:asciiTheme="minorHAnsi" w:hAnsiTheme="minorHAnsi"/>
          <w:lang w:val="fr-FR"/>
        </w:rPr>
      </w:pPr>
      <w:proofErr w:type="spellStart"/>
      <w:r w:rsidRPr="00EA4F1C">
        <w:rPr>
          <w:rFonts w:asciiTheme="minorHAnsi" w:hAnsiTheme="minorHAnsi"/>
          <w:lang w:val="fr-FR"/>
        </w:rPr>
        <w:t>Publius</w:t>
      </w:r>
      <w:proofErr w:type="spellEnd"/>
      <w:r w:rsidRPr="00EA4F1C">
        <w:rPr>
          <w:rFonts w:asciiTheme="minorHAnsi" w:hAnsiTheme="minorHAnsi"/>
          <w:lang w:val="fr-FR"/>
        </w:rPr>
        <w:t xml:space="preserve"> </w:t>
      </w:r>
      <w:proofErr w:type="spellStart"/>
      <w:proofErr w:type="gramStart"/>
      <w:r w:rsidRPr="00EA4F1C">
        <w:rPr>
          <w:rFonts w:asciiTheme="minorHAnsi" w:hAnsiTheme="minorHAnsi"/>
          <w:lang w:val="fr-FR"/>
        </w:rPr>
        <w:t>Broulius</w:t>
      </w:r>
      <w:proofErr w:type="spellEnd"/>
      <w:r w:rsidRPr="00EA4F1C">
        <w:rPr>
          <w:rFonts w:asciiTheme="minorHAnsi" w:hAnsiTheme="minorHAnsi"/>
          <w:lang w:val="fr-FR"/>
        </w:rPr>
        <w:t>:</w:t>
      </w:r>
      <w:proofErr w:type="gramEnd"/>
    </w:p>
    <w:p w14:paraId="32C67C53" w14:textId="77777777" w:rsidR="005C7B17" w:rsidRPr="00EA4F1C" w:rsidRDefault="005C7B17" w:rsidP="005C7B17">
      <w:pPr>
        <w:rPr>
          <w:lang w:val="fr-FR"/>
        </w:rPr>
      </w:pPr>
      <w:r w:rsidRPr="00EA4F1C">
        <w:rPr>
          <w:lang w:val="fr-FR"/>
        </w:rPr>
        <w:t>Une bonne soirée en perspective</w:t>
      </w:r>
    </w:p>
    <w:p w14:paraId="039C4536" w14:textId="77777777" w:rsidR="005C7B17" w:rsidRPr="00EA4F1C" w:rsidRDefault="005C7B17" w:rsidP="005C7B17">
      <w:r w:rsidRPr="00EA4F1C">
        <w:t xml:space="preserve">Vos </w:t>
      </w:r>
      <w:proofErr w:type="spellStart"/>
      <w:r w:rsidRPr="00EA4F1C">
        <w:t>Objectifs</w:t>
      </w:r>
      <w:proofErr w:type="spellEnd"/>
      <w:r w:rsidRPr="00EA4F1C">
        <w:t xml:space="preserve"> </w:t>
      </w:r>
      <w:proofErr w:type="spellStart"/>
      <w:r w:rsidRPr="00EA4F1C">
        <w:t>sont</w:t>
      </w:r>
      <w:proofErr w:type="spellEnd"/>
      <w:r w:rsidRPr="00EA4F1C">
        <w:t>:</w:t>
      </w:r>
    </w:p>
    <w:p w14:paraId="1D17DFEB" w14:textId="434F736B" w:rsidR="005C7B17" w:rsidRPr="00EA4F1C" w:rsidRDefault="005C7B17" w:rsidP="005D5078">
      <w:pPr>
        <w:pStyle w:val="Listepuces"/>
        <w:rPr>
          <w:lang w:val="fr-FR"/>
        </w:rPr>
      </w:pPr>
      <w:r w:rsidRPr="00EA4F1C">
        <w:rPr>
          <w:sz w:val="24"/>
          <w:lang w:val="fr-FR"/>
        </w:rPr>
        <w:t xml:space="preserve">Cacher le trafic de vin frauduleux face au questeur. Vérifier le document avec Quintus </w:t>
      </w:r>
      <w:proofErr w:type="spellStart"/>
      <w:r w:rsidRPr="00EA4F1C">
        <w:rPr>
          <w:sz w:val="24"/>
          <w:lang w:val="fr-FR"/>
        </w:rPr>
        <w:t>Numerianus</w:t>
      </w:r>
      <w:proofErr w:type="spellEnd"/>
      <w:r w:rsidR="005D5078" w:rsidRPr="00EA4F1C">
        <w:rPr>
          <w:sz w:val="24"/>
          <w:lang w:val="fr-FR"/>
        </w:rPr>
        <w:t xml:space="preserve"> </w:t>
      </w:r>
      <w:r w:rsidR="005D5078" w:rsidRPr="00EA4F1C">
        <w:rPr>
          <w:lang w:val="fr-FR"/>
        </w:rPr>
        <w:t xml:space="preserve">et Marcus </w:t>
      </w:r>
      <w:proofErr w:type="spellStart"/>
      <w:r w:rsidR="005D5078" w:rsidRPr="00EA4F1C">
        <w:rPr>
          <w:lang w:val="fr-FR"/>
        </w:rPr>
        <w:t>Longinus</w:t>
      </w:r>
      <w:proofErr w:type="spellEnd"/>
      <w:r w:rsidRPr="00EA4F1C">
        <w:rPr>
          <w:sz w:val="24"/>
          <w:lang w:val="fr-FR"/>
        </w:rPr>
        <w:t>.</w:t>
      </w:r>
    </w:p>
    <w:p w14:paraId="37F5EFCC" w14:textId="77777777" w:rsidR="005C7B17" w:rsidRPr="00EA4F1C" w:rsidRDefault="005C7B17" w:rsidP="005C7B17">
      <w:pPr>
        <w:pStyle w:val="Listepuces"/>
        <w:rPr>
          <w:lang w:val="fr-FR"/>
        </w:rPr>
      </w:pPr>
      <w:r w:rsidRPr="00EA4F1C">
        <w:rPr>
          <w:sz w:val="24"/>
          <w:lang w:val="fr-FR"/>
        </w:rPr>
        <w:t>Enquêter discrètement sur la mort de Lavinia.</w:t>
      </w:r>
    </w:p>
    <w:p w14:paraId="508BE701" w14:textId="77777777" w:rsidR="005D5078" w:rsidRPr="00EA4F1C" w:rsidRDefault="005D5078" w:rsidP="005D5078">
      <w:pPr>
        <w:pStyle w:val="Listepuces"/>
        <w:numPr>
          <w:ilvl w:val="0"/>
          <w:numId w:val="0"/>
        </w:numPr>
        <w:rPr>
          <w:sz w:val="24"/>
          <w:lang w:val="fr-FR"/>
        </w:rPr>
      </w:pPr>
    </w:p>
    <w:p w14:paraId="3CCF771F" w14:textId="77777777" w:rsidR="00AE56F2" w:rsidRPr="00EA4F1C" w:rsidRDefault="00AE56F2" w:rsidP="005D5078">
      <w:pPr>
        <w:pStyle w:val="Listepuces"/>
        <w:numPr>
          <w:ilvl w:val="0"/>
          <w:numId w:val="0"/>
        </w:numPr>
        <w:rPr>
          <w:sz w:val="24"/>
          <w:lang w:val="fr-FR"/>
        </w:rPr>
      </w:pPr>
    </w:p>
    <w:p w14:paraId="00B21D61" w14:textId="77777777" w:rsidR="00AE56F2" w:rsidRPr="00EA4F1C" w:rsidRDefault="00AE56F2" w:rsidP="00AE56F2">
      <w:pPr>
        <w:pStyle w:val="Titre1"/>
        <w:rPr>
          <w:rFonts w:asciiTheme="minorHAnsi" w:hAnsiTheme="minorHAnsi"/>
          <w:lang w:val="fr-FR"/>
        </w:rPr>
      </w:pPr>
      <w:proofErr w:type="spellStart"/>
      <w:r w:rsidRPr="00EA4F1C">
        <w:rPr>
          <w:rFonts w:asciiTheme="minorHAnsi" w:hAnsiTheme="minorHAnsi"/>
          <w:lang w:val="fr-FR"/>
        </w:rPr>
        <w:t>Publius</w:t>
      </w:r>
      <w:proofErr w:type="spellEnd"/>
      <w:r w:rsidRPr="00EA4F1C">
        <w:rPr>
          <w:rFonts w:asciiTheme="minorHAnsi" w:hAnsiTheme="minorHAnsi"/>
          <w:lang w:val="fr-FR"/>
        </w:rPr>
        <w:t xml:space="preserve"> </w:t>
      </w:r>
      <w:proofErr w:type="spellStart"/>
      <w:proofErr w:type="gramStart"/>
      <w:r w:rsidRPr="00EA4F1C">
        <w:rPr>
          <w:rFonts w:asciiTheme="minorHAnsi" w:hAnsiTheme="minorHAnsi"/>
          <w:lang w:val="fr-FR"/>
        </w:rPr>
        <w:t>Broulius</w:t>
      </w:r>
      <w:proofErr w:type="spellEnd"/>
      <w:r w:rsidRPr="00EA4F1C">
        <w:rPr>
          <w:rFonts w:asciiTheme="minorHAnsi" w:hAnsiTheme="minorHAnsi"/>
          <w:lang w:val="fr-FR"/>
        </w:rPr>
        <w:t>:</w:t>
      </w:r>
      <w:proofErr w:type="gramEnd"/>
    </w:p>
    <w:p w14:paraId="4C1DD2D3" w14:textId="2884E5BA" w:rsidR="00AE56F2" w:rsidRPr="00EA4F1C" w:rsidRDefault="00D01DDF" w:rsidP="00AE56F2">
      <w:pPr>
        <w:rPr>
          <w:lang w:val="fr-FR"/>
        </w:rPr>
      </w:pPr>
      <w:r w:rsidRPr="00EA4F1C">
        <w:rPr>
          <w:lang w:val="fr-FR"/>
        </w:rPr>
        <w:t>ACTE I</w:t>
      </w:r>
    </w:p>
    <w:p w14:paraId="0D6DCBC4" w14:textId="18B1002B" w:rsidR="00D01DDF" w:rsidRPr="00EA4F1C" w:rsidRDefault="00EA4F1C" w:rsidP="00D01DDF">
      <w:pPr>
        <w:pStyle w:val="Listepuces"/>
        <w:rPr>
          <w:lang w:val="fr-FR"/>
        </w:rPr>
      </w:pPr>
      <w:r w:rsidRPr="00EA4F1C">
        <w:rPr>
          <w:sz w:val="24"/>
          <w:lang w:val="fr-FR"/>
        </w:rPr>
        <w:t xml:space="preserve">Après que Marcus se soit levé de table : </w:t>
      </w:r>
      <w:r w:rsidR="00D01DDF" w:rsidRPr="00EA4F1C">
        <w:rPr>
          <w:lang w:val="fr-FR"/>
        </w:rPr>
        <w:t xml:space="preserve">Allez avec Quintus </w:t>
      </w:r>
      <w:proofErr w:type="spellStart"/>
      <w:r w:rsidR="00D01DDF" w:rsidRPr="00EA4F1C">
        <w:rPr>
          <w:lang w:val="fr-FR"/>
        </w:rPr>
        <w:t>Numerianus</w:t>
      </w:r>
      <w:proofErr w:type="spellEnd"/>
      <w:r w:rsidR="00D01DDF" w:rsidRPr="00EA4F1C">
        <w:rPr>
          <w:lang w:val="fr-FR"/>
        </w:rPr>
        <w:t xml:space="preserve"> et Marcus </w:t>
      </w:r>
      <w:proofErr w:type="spellStart"/>
      <w:r w:rsidR="00D01DDF" w:rsidRPr="00EA4F1C">
        <w:rPr>
          <w:lang w:val="fr-FR"/>
        </w:rPr>
        <w:t>Longinus</w:t>
      </w:r>
      <w:proofErr w:type="spellEnd"/>
      <w:r w:rsidR="00D01DDF" w:rsidRPr="00EA4F1C">
        <w:rPr>
          <w:lang w:val="fr-FR"/>
        </w:rPr>
        <w:t xml:space="preserve"> à la cave pour vérifier le document de Quintus</w:t>
      </w:r>
    </w:p>
    <w:p w14:paraId="3B67303B" w14:textId="77777777" w:rsidR="00AE56F2" w:rsidRPr="00EA4F1C" w:rsidRDefault="00AE56F2" w:rsidP="005D5078">
      <w:pPr>
        <w:pStyle w:val="Listepuces"/>
        <w:numPr>
          <w:ilvl w:val="0"/>
          <w:numId w:val="0"/>
        </w:numPr>
        <w:rPr>
          <w:sz w:val="24"/>
          <w:lang w:val="fr-FR"/>
        </w:rPr>
      </w:pPr>
    </w:p>
    <w:p w14:paraId="70C3199A" w14:textId="07BA10A7" w:rsidR="00AE56F2" w:rsidRPr="00EA4F1C" w:rsidRDefault="00AE56F2">
      <w:pPr>
        <w:rPr>
          <w:sz w:val="24"/>
          <w:lang w:val="fr-FR"/>
        </w:rPr>
      </w:pPr>
      <w:r w:rsidRPr="00EA4F1C">
        <w:rPr>
          <w:sz w:val="24"/>
          <w:lang w:val="fr-FR"/>
        </w:rPr>
        <w:br w:type="page"/>
      </w:r>
    </w:p>
    <w:p w14:paraId="75CC49EE" w14:textId="77777777" w:rsidR="00D64946" w:rsidRPr="00EA4F1C" w:rsidRDefault="00D64946" w:rsidP="00D64946">
      <w:pPr>
        <w:pStyle w:val="Titre1"/>
        <w:rPr>
          <w:rFonts w:asciiTheme="minorHAnsi" w:hAnsiTheme="minorHAnsi"/>
          <w:sz w:val="56"/>
          <w:szCs w:val="56"/>
          <w:u w:val="single"/>
          <w:lang w:val="fr-FR"/>
        </w:rPr>
      </w:pPr>
      <w:r w:rsidRPr="00EA4F1C">
        <w:rPr>
          <w:rFonts w:asciiTheme="minorHAnsi" w:hAnsiTheme="minorHAnsi"/>
          <w:sz w:val="56"/>
          <w:szCs w:val="56"/>
          <w:u w:val="single"/>
          <w:lang w:val="fr-FR"/>
        </w:rPr>
        <w:lastRenderedPageBreak/>
        <w:t xml:space="preserve">Marcus </w:t>
      </w:r>
      <w:proofErr w:type="spellStart"/>
      <w:proofErr w:type="gramStart"/>
      <w:r w:rsidRPr="00EA4F1C">
        <w:rPr>
          <w:rFonts w:asciiTheme="minorHAnsi" w:hAnsiTheme="minorHAnsi"/>
          <w:sz w:val="56"/>
          <w:szCs w:val="56"/>
          <w:u w:val="single"/>
          <w:lang w:val="fr-FR"/>
        </w:rPr>
        <w:t>Longinus</w:t>
      </w:r>
      <w:proofErr w:type="spellEnd"/>
      <w:r w:rsidRPr="00EA4F1C">
        <w:rPr>
          <w:rFonts w:asciiTheme="minorHAnsi" w:hAnsiTheme="minorHAnsi"/>
          <w:sz w:val="56"/>
          <w:szCs w:val="56"/>
          <w:u w:val="single"/>
          <w:lang w:val="fr-FR"/>
        </w:rPr>
        <w:t>:</w:t>
      </w:r>
      <w:proofErr w:type="gramEnd"/>
    </w:p>
    <w:p w14:paraId="081D89D9" w14:textId="77777777" w:rsidR="00AE56F2" w:rsidRPr="00EA4F1C" w:rsidRDefault="00AE56F2" w:rsidP="005D5078">
      <w:pPr>
        <w:pStyle w:val="Listepuces"/>
        <w:numPr>
          <w:ilvl w:val="0"/>
          <w:numId w:val="0"/>
        </w:numPr>
        <w:rPr>
          <w:sz w:val="24"/>
          <w:lang w:val="fr-FR"/>
        </w:rPr>
      </w:pPr>
    </w:p>
    <w:p w14:paraId="6B986975" w14:textId="77777777" w:rsidR="005D5078" w:rsidRPr="00EA4F1C" w:rsidRDefault="005D5078" w:rsidP="005D5078">
      <w:pPr>
        <w:pStyle w:val="Titre1"/>
        <w:rPr>
          <w:rFonts w:asciiTheme="minorHAnsi" w:hAnsiTheme="minorHAnsi"/>
          <w:lang w:val="fr-FR"/>
        </w:rPr>
      </w:pPr>
      <w:r w:rsidRPr="00EA4F1C">
        <w:rPr>
          <w:rFonts w:asciiTheme="minorHAnsi" w:hAnsiTheme="minorHAnsi"/>
          <w:lang w:val="fr-FR"/>
        </w:rPr>
        <w:t xml:space="preserve">Marcus </w:t>
      </w:r>
      <w:proofErr w:type="spellStart"/>
      <w:proofErr w:type="gramStart"/>
      <w:r w:rsidRPr="00EA4F1C">
        <w:rPr>
          <w:rFonts w:asciiTheme="minorHAnsi" w:hAnsiTheme="minorHAnsi"/>
          <w:lang w:val="fr-FR"/>
        </w:rPr>
        <w:t>Longinus</w:t>
      </w:r>
      <w:proofErr w:type="spellEnd"/>
      <w:r w:rsidRPr="00EA4F1C">
        <w:rPr>
          <w:rFonts w:asciiTheme="minorHAnsi" w:hAnsiTheme="minorHAnsi"/>
          <w:lang w:val="fr-FR"/>
        </w:rPr>
        <w:t>:</w:t>
      </w:r>
      <w:proofErr w:type="gramEnd"/>
    </w:p>
    <w:p w14:paraId="5112974D" w14:textId="77777777" w:rsidR="005D5078" w:rsidRPr="00EA4F1C" w:rsidRDefault="005D5078" w:rsidP="005D5078">
      <w:pPr>
        <w:rPr>
          <w:lang w:val="fr-FR"/>
        </w:rPr>
      </w:pPr>
      <w:r w:rsidRPr="00EA4F1C">
        <w:rPr>
          <w:lang w:val="fr-FR"/>
        </w:rPr>
        <w:t>Une bonne soirée en perspective</w:t>
      </w:r>
    </w:p>
    <w:p w14:paraId="51435118" w14:textId="77777777" w:rsidR="005D5078" w:rsidRPr="00EA4F1C" w:rsidRDefault="005D5078" w:rsidP="005D5078">
      <w:r w:rsidRPr="00EA4F1C">
        <w:t xml:space="preserve">Vos </w:t>
      </w:r>
      <w:proofErr w:type="spellStart"/>
      <w:r w:rsidRPr="00EA4F1C">
        <w:t>Objectifs</w:t>
      </w:r>
      <w:proofErr w:type="spellEnd"/>
      <w:r w:rsidRPr="00EA4F1C">
        <w:t xml:space="preserve"> </w:t>
      </w:r>
      <w:proofErr w:type="spellStart"/>
      <w:r w:rsidRPr="00EA4F1C">
        <w:t>sont</w:t>
      </w:r>
      <w:proofErr w:type="spellEnd"/>
      <w:r w:rsidRPr="00EA4F1C">
        <w:t>:</w:t>
      </w:r>
    </w:p>
    <w:p w14:paraId="1E8AE3AE" w14:textId="77777777" w:rsidR="005D5078" w:rsidRPr="00EA4F1C" w:rsidRDefault="005D5078" w:rsidP="005D5078">
      <w:pPr>
        <w:pStyle w:val="Listepuces"/>
        <w:rPr>
          <w:lang w:val="fr-FR"/>
        </w:rPr>
      </w:pPr>
      <w:r w:rsidRPr="00EA4F1C">
        <w:rPr>
          <w:sz w:val="24"/>
          <w:lang w:val="fr-FR"/>
        </w:rPr>
        <w:t>Empoisonner Gaius Cornelius discrètement lors de la dégustation.</w:t>
      </w:r>
    </w:p>
    <w:p w14:paraId="514D5B82" w14:textId="3E84FAE0" w:rsidR="005D5078" w:rsidRPr="00EA4F1C" w:rsidRDefault="005D5078" w:rsidP="005D5078">
      <w:pPr>
        <w:pStyle w:val="Listepuces"/>
        <w:rPr>
          <w:lang w:val="fr-FR"/>
        </w:rPr>
      </w:pPr>
      <w:r w:rsidRPr="00EA4F1C">
        <w:rPr>
          <w:sz w:val="24"/>
          <w:lang w:val="fr-FR"/>
        </w:rPr>
        <w:t>S'assurer que l’assassinat de César se déroule comme prévu</w:t>
      </w:r>
      <w:r w:rsidR="00DC1CFD" w:rsidRPr="00EA4F1C">
        <w:rPr>
          <w:sz w:val="24"/>
          <w:lang w:val="fr-FR"/>
        </w:rPr>
        <w:t xml:space="preserve"> en empêchant Gaius d’en apprendre trop.</w:t>
      </w:r>
    </w:p>
    <w:p w14:paraId="2B83746E" w14:textId="0D7019FB" w:rsidR="00DC1CFD" w:rsidRPr="00EA4F1C" w:rsidRDefault="00DC1CFD" w:rsidP="00DC1CFD">
      <w:pPr>
        <w:pStyle w:val="Listepuces"/>
        <w:rPr>
          <w:lang w:val="fr-FR"/>
        </w:rPr>
      </w:pPr>
      <w:r w:rsidRPr="00EA4F1C">
        <w:rPr>
          <w:lang w:val="fr-FR"/>
        </w:rPr>
        <w:t>Trouver des alliés pour vous aider pour faire advenir le complot</w:t>
      </w:r>
    </w:p>
    <w:p w14:paraId="1FBC6724" w14:textId="394F1FCB" w:rsidR="005D5078" w:rsidRPr="00EA4F1C" w:rsidRDefault="005D5078" w:rsidP="005D5078">
      <w:pPr>
        <w:pStyle w:val="Listepuces"/>
        <w:rPr>
          <w:lang w:val="fr-FR"/>
        </w:rPr>
      </w:pPr>
      <w:r w:rsidRPr="00EA4F1C">
        <w:rPr>
          <w:sz w:val="24"/>
          <w:lang w:val="fr-FR"/>
        </w:rPr>
        <w:t xml:space="preserve">Cacher le trafic de vin frauduleux face au questeur. Vérifier le document avec Quintus </w:t>
      </w:r>
      <w:proofErr w:type="spellStart"/>
      <w:r w:rsidRPr="00EA4F1C">
        <w:rPr>
          <w:sz w:val="24"/>
          <w:lang w:val="fr-FR"/>
        </w:rPr>
        <w:t>Numerianus</w:t>
      </w:r>
      <w:proofErr w:type="spellEnd"/>
      <w:r w:rsidRPr="00EA4F1C">
        <w:rPr>
          <w:sz w:val="24"/>
          <w:lang w:val="fr-FR"/>
        </w:rPr>
        <w:t xml:space="preserve"> </w:t>
      </w:r>
      <w:r w:rsidRPr="00EA4F1C">
        <w:rPr>
          <w:lang w:val="fr-FR"/>
        </w:rPr>
        <w:t xml:space="preserve">et </w:t>
      </w:r>
      <w:proofErr w:type="spellStart"/>
      <w:r w:rsidRPr="00EA4F1C">
        <w:rPr>
          <w:lang w:val="fr-FR"/>
        </w:rPr>
        <w:t>Publius</w:t>
      </w:r>
      <w:proofErr w:type="spellEnd"/>
      <w:r w:rsidRPr="00EA4F1C">
        <w:rPr>
          <w:lang w:val="fr-FR"/>
        </w:rPr>
        <w:t xml:space="preserve"> </w:t>
      </w:r>
      <w:proofErr w:type="spellStart"/>
      <w:r w:rsidRPr="00EA4F1C">
        <w:rPr>
          <w:lang w:val="fr-FR"/>
        </w:rPr>
        <w:t>Broulius</w:t>
      </w:r>
      <w:proofErr w:type="spellEnd"/>
      <w:r w:rsidRPr="00EA4F1C">
        <w:rPr>
          <w:sz w:val="24"/>
          <w:lang w:val="fr-FR"/>
        </w:rPr>
        <w:t>.</w:t>
      </w:r>
    </w:p>
    <w:p w14:paraId="628D4EFE" w14:textId="338D7EDB" w:rsidR="00AE56F2" w:rsidRPr="00EA4F1C" w:rsidRDefault="005D5078" w:rsidP="00D64946">
      <w:pPr>
        <w:pStyle w:val="Listepuces"/>
        <w:rPr>
          <w:lang w:val="fr-FR"/>
        </w:rPr>
      </w:pPr>
      <w:r w:rsidRPr="00EA4F1C">
        <w:rPr>
          <w:sz w:val="24"/>
          <w:lang w:val="fr-FR"/>
        </w:rPr>
        <w:t xml:space="preserve">Enquêter sur un éventuel amant de </w:t>
      </w:r>
      <w:proofErr w:type="spellStart"/>
      <w:r w:rsidRPr="00EA4F1C">
        <w:rPr>
          <w:sz w:val="24"/>
          <w:lang w:val="fr-FR"/>
        </w:rPr>
        <w:t>Domitia</w:t>
      </w:r>
      <w:proofErr w:type="spellEnd"/>
      <w:r w:rsidRPr="00EA4F1C">
        <w:rPr>
          <w:sz w:val="24"/>
          <w:lang w:val="fr-FR"/>
        </w:rPr>
        <w:t>.</w:t>
      </w:r>
    </w:p>
    <w:p w14:paraId="7006C214" w14:textId="77777777" w:rsidR="00AE56F2" w:rsidRPr="00EA4F1C" w:rsidRDefault="00AE56F2" w:rsidP="00AE56F2">
      <w:pPr>
        <w:pStyle w:val="Titre1"/>
        <w:rPr>
          <w:rFonts w:asciiTheme="minorHAnsi" w:hAnsiTheme="minorHAnsi"/>
          <w:lang w:val="fr-FR"/>
        </w:rPr>
      </w:pPr>
      <w:r w:rsidRPr="00EA4F1C">
        <w:rPr>
          <w:rFonts w:asciiTheme="minorHAnsi" w:hAnsiTheme="minorHAnsi"/>
          <w:lang w:val="fr-FR"/>
        </w:rPr>
        <w:t xml:space="preserve">Marcus </w:t>
      </w:r>
      <w:proofErr w:type="spellStart"/>
      <w:proofErr w:type="gramStart"/>
      <w:r w:rsidRPr="00EA4F1C">
        <w:rPr>
          <w:rFonts w:asciiTheme="minorHAnsi" w:hAnsiTheme="minorHAnsi"/>
          <w:lang w:val="fr-FR"/>
        </w:rPr>
        <w:t>Longinus</w:t>
      </w:r>
      <w:proofErr w:type="spellEnd"/>
      <w:r w:rsidRPr="00EA4F1C">
        <w:rPr>
          <w:rFonts w:asciiTheme="minorHAnsi" w:hAnsiTheme="minorHAnsi"/>
          <w:lang w:val="fr-FR"/>
        </w:rPr>
        <w:t>:</w:t>
      </w:r>
      <w:proofErr w:type="gramEnd"/>
    </w:p>
    <w:p w14:paraId="4E505F64" w14:textId="0B381AF8" w:rsidR="00AE56F2" w:rsidRPr="00EA4F1C" w:rsidRDefault="00D01DDF" w:rsidP="00AE56F2">
      <w:pPr>
        <w:rPr>
          <w:lang w:val="fr-FR"/>
        </w:rPr>
      </w:pPr>
      <w:r w:rsidRPr="00EA4F1C">
        <w:rPr>
          <w:lang w:val="fr-FR"/>
        </w:rPr>
        <w:t>ACTE I</w:t>
      </w:r>
    </w:p>
    <w:p w14:paraId="76CB40F4" w14:textId="4277E566" w:rsidR="00AE56F2" w:rsidRPr="00EA4F1C" w:rsidRDefault="00EA4F1C" w:rsidP="00AE56F2">
      <w:pPr>
        <w:pStyle w:val="Listepuces"/>
        <w:rPr>
          <w:lang w:val="fr-FR"/>
        </w:rPr>
      </w:pPr>
      <w:r w:rsidRPr="00EA4F1C">
        <w:rPr>
          <w:lang w:val="fr-FR"/>
        </w:rPr>
        <w:t xml:space="preserve">Levez-vous puis indiquez que vous allez </w:t>
      </w:r>
      <w:proofErr w:type="spellStart"/>
      <w:r w:rsidRPr="00EA4F1C">
        <w:rPr>
          <w:lang w:val="fr-FR"/>
        </w:rPr>
        <w:t>a</w:t>
      </w:r>
      <w:r w:rsidR="00D01DDF" w:rsidRPr="00EA4F1C">
        <w:rPr>
          <w:lang w:val="fr-FR"/>
        </w:rPr>
        <w:t>ll</w:t>
      </w:r>
      <w:r w:rsidRPr="00EA4F1C">
        <w:rPr>
          <w:lang w:val="fr-FR"/>
        </w:rPr>
        <w:t>r</w:t>
      </w:r>
      <w:proofErr w:type="spellEnd"/>
      <w:r w:rsidR="00D01DDF" w:rsidRPr="00EA4F1C">
        <w:rPr>
          <w:lang w:val="fr-FR"/>
        </w:rPr>
        <w:t xml:space="preserve"> avec Quintus </w:t>
      </w:r>
      <w:proofErr w:type="spellStart"/>
      <w:r w:rsidR="00D01DDF" w:rsidRPr="00EA4F1C">
        <w:rPr>
          <w:lang w:val="fr-FR"/>
        </w:rPr>
        <w:t>Numerianus</w:t>
      </w:r>
      <w:proofErr w:type="spellEnd"/>
      <w:r w:rsidR="00D01DDF" w:rsidRPr="00EA4F1C">
        <w:rPr>
          <w:lang w:val="fr-FR"/>
        </w:rPr>
        <w:t xml:space="preserve"> et </w:t>
      </w:r>
      <w:proofErr w:type="spellStart"/>
      <w:r w:rsidR="00D01DDF" w:rsidRPr="00EA4F1C">
        <w:rPr>
          <w:lang w:val="fr-FR"/>
        </w:rPr>
        <w:t>Publius</w:t>
      </w:r>
      <w:proofErr w:type="spellEnd"/>
      <w:r w:rsidR="00D01DDF" w:rsidRPr="00EA4F1C">
        <w:rPr>
          <w:lang w:val="fr-FR"/>
        </w:rPr>
        <w:t xml:space="preserve"> </w:t>
      </w:r>
      <w:proofErr w:type="spellStart"/>
      <w:r w:rsidR="00D01DDF" w:rsidRPr="00EA4F1C">
        <w:rPr>
          <w:lang w:val="fr-FR"/>
        </w:rPr>
        <w:t>Broulius</w:t>
      </w:r>
      <w:proofErr w:type="spellEnd"/>
      <w:r w:rsidR="00D01DDF" w:rsidRPr="00EA4F1C">
        <w:rPr>
          <w:lang w:val="fr-FR"/>
        </w:rPr>
        <w:t xml:space="preserve"> à la cave pour vérifier le document de Quintus</w:t>
      </w:r>
    </w:p>
    <w:p w14:paraId="23B63A51" w14:textId="653B5CD9" w:rsidR="00641D85" w:rsidRPr="00EA4F1C" w:rsidRDefault="00641D85" w:rsidP="00AE56F2">
      <w:pPr>
        <w:pStyle w:val="Listepuces"/>
        <w:rPr>
          <w:lang w:val="fr-FR"/>
        </w:rPr>
      </w:pPr>
      <w:r w:rsidRPr="00EA4F1C">
        <w:rPr>
          <w:lang w:val="fr-FR"/>
        </w:rPr>
        <w:t xml:space="preserve">Puis ceci fait, allez confronter votre femme concernant un </w:t>
      </w:r>
      <w:proofErr w:type="spellStart"/>
      <w:r w:rsidRPr="00EA4F1C">
        <w:rPr>
          <w:lang w:val="fr-FR"/>
        </w:rPr>
        <w:t>eventuel</w:t>
      </w:r>
      <w:proofErr w:type="spellEnd"/>
      <w:r w:rsidRPr="00EA4F1C">
        <w:rPr>
          <w:lang w:val="fr-FR"/>
        </w:rPr>
        <w:t xml:space="preserve"> amant.</w:t>
      </w:r>
    </w:p>
    <w:p w14:paraId="74FEDA39" w14:textId="77777777" w:rsidR="00AE56F2" w:rsidRPr="00EA4F1C" w:rsidRDefault="00AE56F2" w:rsidP="005D5078">
      <w:pPr>
        <w:pStyle w:val="Listepuces"/>
        <w:numPr>
          <w:ilvl w:val="0"/>
          <w:numId w:val="0"/>
        </w:numPr>
        <w:rPr>
          <w:lang w:val="fr-FR"/>
        </w:rPr>
      </w:pPr>
    </w:p>
    <w:p w14:paraId="2C38BA2E" w14:textId="77777777" w:rsidR="00A821E8" w:rsidRPr="00EA4F1C" w:rsidRDefault="00A821E8" w:rsidP="00A821E8">
      <w:pPr>
        <w:pStyle w:val="Titre1"/>
        <w:rPr>
          <w:rFonts w:asciiTheme="minorHAnsi" w:hAnsiTheme="minorHAnsi"/>
          <w:lang w:val="fr-FR"/>
        </w:rPr>
      </w:pPr>
      <w:r w:rsidRPr="00EA4F1C">
        <w:rPr>
          <w:rFonts w:asciiTheme="minorHAnsi" w:hAnsiTheme="minorHAnsi"/>
          <w:lang w:val="fr-FR"/>
        </w:rPr>
        <w:t xml:space="preserve">Marcus </w:t>
      </w:r>
      <w:proofErr w:type="spellStart"/>
      <w:proofErr w:type="gramStart"/>
      <w:r w:rsidRPr="00EA4F1C">
        <w:rPr>
          <w:rFonts w:asciiTheme="minorHAnsi" w:hAnsiTheme="minorHAnsi"/>
          <w:lang w:val="fr-FR"/>
        </w:rPr>
        <w:t>Longinus</w:t>
      </w:r>
      <w:proofErr w:type="spellEnd"/>
      <w:r w:rsidRPr="00EA4F1C">
        <w:rPr>
          <w:rFonts w:asciiTheme="minorHAnsi" w:hAnsiTheme="minorHAnsi"/>
          <w:lang w:val="fr-FR"/>
        </w:rPr>
        <w:t>:</w:t>
      </w:r>
      <w:proofErr w:type="gramEnd"/>
    </w:p>
    <w:p w14:paraId="174B36A1" w14:textId="6FDCA5E9" w:rsidR="00A821E8" w:rsidRPr="00EA4F1C" w:rsidRDefault="00A821E8" w:rsidP="00A821E8">
      <w:pPr>
        <w:rPr>
          <w:lang w:val="fr-FR"/>
        </w:rPr>
      </w:pPr>
      <w:r w:rsidRPr="00EA4F1C">
        <w:rPr>
          <w:lang w:val="fr-FR"/>
        </w:rPr>
        <w:t>ACTE Ibis</w:t>
      </w:r>
    </w:p>
    <w:p w14:paraId="234BC106" w14:textId="0BCFB494" w:rsidR="00A821E8" w:rsidRPr="00EA4F1C" w:rsidRDefault="00A821E8" w:rsidP="00A821E8">
      <w:pPr>
        <w:pStyle w:val="Listepuces"/>
        <w:rPr>
          <w:lang w:val="fr-FR"/>
        </w:rPr>
      </w:pPr>
      <w:r w:rsidRPr="00EA4F1C">
        <w:rPr>
          <w:lang w:val="fr-FR"/>
        </w:rPr>
        <w:t xml:space="preserve">Allez voir Marcus et </w:t>
      </w:r>
      <w:r w:rsidR="00BA003F" w:rsidRPr="00EA4F1C">
        <w:rPr>
          <w:lang w:val="fr-FR"/>
        </w:rPr>
        <w:t>demandez-lui</w:t>
      </w:r>
      <w:r w:rsidRPr="00EA4F1C">
        <w:rPr>
          <w:lang w:val="fr-FR"/>
        </w:rPr>
        <w:t xml:space="preserve"> de verser le vin</w:t>
      </w:r>
      <w:r w:rsidR="00BA003F">
        <w:rPr>
          <w:lang w:val="fr-FR"/>
        </w:rPr>
        <w:t xml:space="preserve"> </w:t>
      </w:r>
      <w:r w:rsidR="008A4ADC">
        <w:rPr>
          <w:lang w:val="fr-FR"/>
        </w:rPr>
        <w:t>en lui rappelant que vous souhaitez bien que par la suite il verse le poison dans le verre de Gaius. P</w:t>
      </w:r>
      <w:r w:rsidR="00BA003F">
        <w:rPr>
          <w:lang w:val="fr-FR"/>
        </w:rPr>
        <w:t>uis rassembler tout le monde à la table de dégustation.</w:t>
      </w:r>
    </w:p>
    <w:p w14:paraId="7FAD2ECE" w14:textId="77777777" w:rsidR="00271973" w:rsidRPr="00EA4F1C" w:rsidRDefault="00271973" w:rsidP="00271973">
      <w:pPr>
        <w:pStyle w:val="Titre1"/>
        <w:rPr>
          <w:rFonts w:asciiTheme="minorHAnsi" w:hAnsiTheme="minorHAnsi"/>
          <w:lang w:val="fr-FR"/>
        </w:rPr>
      </w:pPr>
      <w:r w:rsidRPr="00EA4F1C">
        <w:rPr>
          <w:rFonts w:asciiTheme="minorHAnsi" w:hAnsiTheme="minorHAnsi"/>
          <w:lang w:val="fr-FR"/>
        </w:rPr>
        <w:t xml:space="preserve">Marcus </w:t>
      </w:r>
      <w:proofErr w:type="spellStart"/>
      <w:proofErr w:type="gramStart"/>
      <w:r w:rsidRPr="00EA4F1C">
        <w:rPr>
          <w:rFonts w:asciiTheme="minorHAnsi" w:hAnsiTheme="minorHAnsi"/>
          <w:lang w:val="fr-FR"/>
        </w:rPr>
        <w:t>Longinus</w:t>
      </w:r>
      <w:proofErr w:type="spellEnd"/>
      <w:r w:rsidRPr="00EA4F1C">
        <w:rPr>
          <w:rFonts w:asciiTheme="minorHAnsi" w:hAnsiTheme="minorHAnsi"/>
          <w:lang w:val="fr-FR"/>
        </w:rPr>
        <w:t>:</w:t>
      </w:r>
      <w:proofErr w:type="gramEnd"/>
    </w:p>
    <w:p w14:paraId="31E99ACF" w14:textId="399C670F" w:rsidR="00271973" w:rsidRPr="00EA4F1C" w:rsidRDefault="00271973" w:rsidP="00271973">
      <w:pPr>
        <w:rPr>
          <w:lang w:val="fr-FR"/>
        </w:rPr>
      </w:pPr>
      <w:r w:rsidRPr="00EA4F1C">
        <w:rPr>
          <w:lang w:val="fr-FR"/>
        </w:rPr>
        <w:t>ACTE II</w:t>
      </w:r>
    </w:p>
    <w:p w14:paraId="69E4C858" w14:textId="69DD287D" w:rsidR="00271973" w:rsidRPr="00EA4F1C" w:rsidRDefault="00271973" w:rsidP="00271973">
      <w:pPr>
        <w:pStyle w:val="Listepuces"/>
        <w:rPr>
          <w:lang w:val="fr-FR"/>
        </w:rPr>
      </w:pPr>
      <w:r w:rsidRPr="00EA4F1C">
        <w:rPr>
          <w:lang w:val="fr-FR"/>
        </w:rPr>
        <w:t xml:space="preserve">Vous pouvez maintenant déclencher si vous le souhaitez </w:t>
      </w:r>
      <w:r w:rsidR="00BC67F4" w:rsidRPr="00EA4F1C">
        <w:rPr>
          <w:b/>
          <w:bCs/>
          <w:lang w:val="fr-FR"/>
        </w:rPr>
        <w:t>prendre en main la situation</w:t>
      </w:r>
      <w:r w:rsidRPr="00EA4F1C">
        <w:rPr>
          <w:lang w:val="fr-FR"/>
        </w:rPr>
        <w:t xml:space="preserve">. Vous avez en effet positionné des militaires en périphérie de la </w:t>
      </w:r>
      <w:proofErr w:type="spellStart"/>
      <w:r w:rsidRPr="00EA4F1C">
        <w:rPr>
          <w:lang w:val="fr-FR"/>
        </w:rPr>
        <w:t>domus</w:t>
      </w:r>
      <w:proofErr w:type="spellEnd"/>
      <w:r w:rsidRPr="00EA4F1C">
        <w:rPr>
          <w:lang w:val="fr-FR"/>
        </w:rPr>
        <w:t xml:space="preserve"> </w:t>
      </w:r>
      <w:proofErr w:type="spellStart"/>
      <w:r w:rsidRPr="00EA4F1C">
        <w:rPr>
          <w:lang w:val="fr-FR"/>
        </w:rPr>
        <w:t>tiberus</w:t>
      </w:r>
      <w:proofErr w:type="spellEnd"/>
      <w:r w:rsidRPr="00EA4F1C">
        <w:rPr>
          <w:lang w:val="fr-FR"/>
        </w:rPr>
        <w:t xml:space="preserve"> à qui vous avez ordonné de venir après le passage du coursier. Si vous sonnez l’appel à l’aide ils viendront canaliser tout le monde. Sinon vous pouvez ne pas le faire.</w:t>
      </w:r>
    </w:p>
    <w:p w14:paraId="593C76FA" w14:textId="77777777" w:rsidR="00271973" w:rsidRPr="00EA4F1C" w:rsidRDefault="00271973" w:rsidP="00271973">
      <w:pPr>
        <w:pStyle w:val="Listepuces"/>
        <w:numPr>
          <w:ilvl w:val="0"/>
          <w:numId w:val="0"/>
        </w:numPr>
        <w:ind w:left="360" w:hanging="360"/>
        <w:rPr>
          <w:lang w:val="fr-FR"/>
        </w:rPr>
      </w:pPr>
    </w:p>
    <w:p w14:paraId="3B934269" w14:textId="77777777" w:rsidR="005C7B17" w:rsidRPr="00EA4F1C" w:rsidRDefault="005C7B17" w:rsidP="005C7B17">
      <w:pPr>
        <w:rPr>
          <w:sz w:val="24"/>
          <w:lang w:val="fr-FR"/>
        </w:rPr>
      </w:pPr>
      <w:r w:rsidRPr="00EA4F1C">
        <w:rPr>
          <w:sz w:val="24"/>
          <w:lang w:val="fr-FR"/>
        </w:rPr>
        <w:lastRenderedPageBreak/>
        <w:br w:type="page"/>
      </w:r>
    </w:p>
    <w:p w14:paraId="35529ACB" w14:textId="250EDBEC" w:rsidR="00D64946" w:rsidRPr="00BA003F" w:rsidRDefault="00D64946" w:rsidP="005C7B17">
      <w:pPr>
        <w:pStyle w:val="Titre1"/>
        <w:rPr>
          <w:rFonts w:asciiTheme="minorHAnsi" w:hAnsiTheme="minorHAnsi"/>
          <w:sz w:val="56"/>
          <w:szCs w:val="56"/>
          <w:u w:val="single"/>
          <w:lang w:val="fr-FR"/>
        </w:rPr>
      </w:pPr>
      <w:proofErr w:type="spellStart"/>
      <w:r w:rsidRPr="00EA4F1C">
        <w:rPr>
          <w:rFonts w:asciiTheme="minorHAnsi" w:hAnsiTheme="minorHAnsi"/>
          <w:sz w:val="56"/>
          <w:szCs w:val="56"/>
          <w:u w:val="single"/>
          <w:lang w:val="fr-FR"/>
        </w:rPr>
        <w:lastRenderedPageBreak/>
        <w:t>Juvilus</w:t>
      </w:r>
      <w:proofErr w:type="spellEnd"/>
      <w:r w:rsidRPr="00EA4F1C">
        <w:rPr>
          <w:rFonts w:asciiTheme="minorHAnsi" w:hAnsiTheme="minorHAnsi"/>
          <w:sz w:val="56"/>
          <w:szCs w:val="56"/>
          <w:u w:val="single"/>
          <w:lang w:val="fr-FR"/>
        </w:rPr>
        <w:t xml:space="preserve"> </w:t>
      </w:r>
      <w:proofErr w:type="spellStart"/>
      <w:proofErr w:type="gramStart"/>
      <w:r w:rsidRPr="00EA4F1C">
        <w:rPr>
          <w:rFonts w:asciiTheme="minorHAnsi" w:hAnsiTheme="minorHAnsi"/>
          <w:sz w:val="56"/>
          <w:szCs w:val="56"/>
          <w:u w:val="single"/>
          <w:lang w:val="fr-FR"/>
        </w:rPr>
        <w:t>Broulius</w:t>
      </w:r>
      <w:proofErr w:type="spellEnd"/>
      <w:r w:rsidRPr="00EA4F1C">
        <w:rPr>
          <w:rFonts w:asciiTheme="minorHAnsi" w:hAnsiTheme="minorHAnsi"/>
          <w:sz w:val="56"/>
          <w:szCs w:val="56"/>
          <w:u w:val="single"/>
          <w:lang w:val="fr-FR"/>
        </w:rPr>
        <w:t>:</w:t>
      </w:r>
      <w:proofErr w:type="gramEnd"/>
    </w:p>
    <w:p w14:paraId="1B678E30" w14:textId="564878E4" w:rsidR="005C7B17" w:rsidRPr="00EA4F1C" w:rsidRDefault="005C7B17" w:rsidP="005C7B17">
      <w:pPr>
        <w:pStyle w:val="Titre1"/>
        <w:rPr>
          <w:rFonts w:asciiTheme="minorHAnsi" w:hAnsiTheme="minorHAnsi"/>
          <w:lang w:val="fr-FR"/>
        </w:rPr>
      </w:pPr>
      <w:proofErr w:type="spellStart"/>
      <w:r w:rsidRPr="00EA4F1C">
        <w:rPr>
          <w:rFonts w:asciiTheme="minorHAnsi" w:hAnsiTheme="minorHAnsi"/>
          <w:lang w:val="fr-FR"/>
        </w:rPr>
        <w:t>Juvilus</w:t>
      </w:r>
      <w:proofErr w:type="spellEnd"/>
      <w:r w:rsidRPr="00EA4F1C">
        <w:rPr>
          <w:rFonts w:asciiTheme="minorHAnsi" w:hAnsiTheme="minorHAnsi"/>
          <w:lang w:val="fr-FR"/>
        </w:rPr>
        <w:t xml:space="preserve"> </w:t>
      </w:r>
      <w:proofErr w:type="spellStart"/>
      <w:proofErr w:type="gramStart"/>
      <w:r w:rsidRPr="00EA4F1C">
        <w:rPr>
          <w:rFonts w:asciiTheme="minorHAnsi" w:hAnsiTheme="minorHAnsi"/>
          <w:lang w:val="fr-FR"/>
        </w:rPr>
        <w:t>Broulius</w:t>
      </w:r>
      <w:proofErr w:type="spellEnd"/>
      <w:r w:rsidRPr="00EA4F1C">
        <w:rPr>
          <w:rFonts w:asciiTheme="minorHAnsi" w:hAnsiTheme="minorHAnsi"/>
          <w:lang w:val="fr-FR"/>
        </w:rPr>
        <w:t>:</w:t>
      </w:r>
      <w:proofErr w:type="gramEnd"/>
    </w:p>
    <w:p w14:paraId="6EC68B52" w14:textId="77777777" w:rsidR="005C7B17" w:rsidRPr="00EA4F1C" w:rsidRDefault="005C7B17" w:rsidP="005C7B17">
      <w:pPr>
        <w:rPr>
          <w:lang w:val="fr-FR"/>
        </w:rPr>
      </w:pPr>
      <w:r w:rsidRPr="00EA4F1C">
        <w:rPr>
          <w:lang w:val="fr-FR"/>
        </w:rPr>
        <w:t>Une bonne soirée en perspective</w:t>
      </w:r>
    </w:p>
    <w:p w14:paraId="51DBB85B" w14:textId="77777777" w:rsidR="005C7B17" w:rsidRPr="00BA003F" w:rsidRDefault="005C7B17" w:rsidP="005C7B17">
      <w:pPr>
        <w:rPr>
          <w:lang w:val="fr-FR"/>
        </w:rPr>
      </w:pPr>
      <w:r w:rsidRPr="00BA003F">
        <w:rPr>
          <w:lang w:val="fr-FR"/>
        </w:rPr>
        <w:t xml:space="preserve">Vos Objectifs </w:t>
      </w:r>
      <w:proofErr w:type="gramStart"/>
      <w:r w:rsidRPr="00BA003F">
        <w:rPr>
          <w:lang w:val="fr-FR"/>
        </w:rPr>
        <w:t>sont:</w:t>
      </w:r>
      <w:proofErr w:type="gramEnd"/>
    </w:p>
    <w:p w14:paraId="753C66BA" w14:textId="77777777" w:rsidR="005C7B17" w:rsidRPr="00EA4F1C" w:rsidRDefault="005C7B17" w:rsidP="005C7B17">
      <w:pPr>
        <w:pStyle w:val="Listepuces"/>
        <w:rPr>
          <w:lang w:val="fr-FR"/>
        </w:rPr>
      </w:pPr>
      <w:r w:rsidRPr="00EA4F1C">
        <w:rPr>
          <w:sz w:val="24"/>
          <w:lang w:val="fr-FR"/>
        </w:rPr>
        <w:t>Découvrir la vérité sur la mort de sa mère Lavinia.</w:t>
      </w:r>
    </w:p>
    <w:p w14:paraId="293DEE73" w14:textId="77777777" w:rsidR="005C7B17" w:rsidRPr="00EA4F1C" w:rsidRDefault="005C7B17" w:rsidP="005C7B17">
      <w:pPr>
        <w:pStyle w:val="Listepuces"/>
        <w:rPr>
          <w:lang w:val="fr-FR"/>
        </w:rPr>
      </w:pPr>
      <w:r w:rsidRPr="00EA4F1C">
        <w:rPr>
          <w:sz w:val="24"/>
          <w:lang w:val="fr-FR"/>
        </w:rPr>
        <w:t>Protéger son père et les secrets de la famille.</w:t>
      </w:r>
    </w:p>
    <w:p w14:paraId="47F17570" w14:textId="77777777" w:rsidR="005C7B17" w:rsidRPr="00EA4F1C" w:rsidRDefault="005C7B17" w:rsidP="005C7B17">
      <w:pPr>
        <w:pStyle w:val="Listepuces"/>
        <w:rPr>
          <w:lang w:val="fr-FR"/>
        </w:rPr>
      </w:pPr>
      <w:r w:rsidRPr="00EA4F1C">
        <w:rPr>
          <w:sz w:val="24"/>
          <w:lang w:val="fr-FR"/>
        </w:rPr>
        <w:t>Éviter d’éveiller les soupçons lors de la dégustation.</w:t>
      </w:r>
    </w:p>
    <w:p w14:paraId="4DA13BE9" w14:textId="77777777" w:rsidR="005C7B17" w:rsidRPr="00EA4F1C" w:rsidRDefault="005C7B17" w:rsidP="005C7B17">
      <w:pPr>
        <w:pStyle w:val="Listepuces"/>
        <w:numPr>
          <w:ilvl w:val="0"/>
          <w:numId w:val="0"/>
        </w:numPr>
        <w:ind w:left="360" w:hanging="360"/>
        <w:rPr>
          <w:lang w:val="fr-FR"/>
        </w:rPr>
      </w:pPr>
    </w:p>
    <w:p w14:paraId="13FCEA9E" w14:textId="77777777" w:rsidR="005C7B17" w:rsidRPr="00EA4F1C" w:rsidRDefault="005C7B17" w:rsidP="005C7B17">
      <w:pPr>
        <w:pStyle w:val="Listepuces"/>
        <w:numPr>
          <w:ilvl w:val="0"/>
          <w:numId w:val="0"/>
        </w:numPr>
        <w:ind w:left="360" w:hanging="360"/>
        <w:rPr>
          <w:lang w:val="fr-FR"/>
        </w:rPr>
      </w:pPr>
    </w:p>
    <w:p w14:paraId="7BDB67BC" w14:textId="77777777" w:rsidR="00AE56F2" w:rsidRPr="00EA4F1C" w:rsidRDefault="00AE56F2" w:rsidP="00AE56F2">
      <w:pPr>
        <w:pStyle w:val="Titre1"/>
        <w:rPr>
          <w:rFonts w:asciiTheme="minorHAnsi" w:hAnsiTheme="minorHAnsi"/>
          <w:lang w:val="fr-FR"/>
        </w:rPr>
      </w:pPr>
      <w:proofErr w:type="spellStart"/>
      <w:r w:rsidRPr="00EA4F1C">
        <w:rPr>
          <w:rFonts w:asciiTheme="minorHAnsi" w:hAnsiTheme="minorHAnsi"/>
          <w:lang w:val="fr-FR"/>
        </w:rPr>
        <w:t>Juvilus</w:t>
      </w:r>
      <w:proofErr w:type="spellEnd"/>
      <w:r w:rsidRPr="00EA4F1C">
        <w:rPr>
          <w:rFonts w:asciiTheme="minorHAnsi" w:hAnsiTheme="minorHAnsi"/>
          <w:lang w:val="fr-FR"/>
        </w:rPr>
        <w:t xml:space="preserve"> </w:t>
      </w:r>
      <w:proofErr w:type="spellStart"/>
      <w:proofErr w:type="gramStart"/>
      <w:r w:rsidRPr="00EA4F1C">
        <w:rPr>
          <w:rFonts w:asciiTheme="minorHAnsi" w:hAnsiTheme="minorHAnsi"/>
          <w:lang w:val="fr-FR"/>
        </w:rPr>
        <w:t>Broulius</w:t>
      </w:r>
      <w:proofErr w:type="spellEnd"/>
      <w:r w:rsidRPr="00EA4F1C">
        <w:rPr>
          <w:rFonts w:asciiTheme="minorHAnsi" w:hAnsiTheme="minorHAnsi"/>
          <w:lang w:val="fr-FR"/>
        </w:rPr>
        <w:t>:</w:t>
      </w:r>
      <w:proofErr w:type="gramEnd"/>
    </w:p>
    <w:p w14:paraId="2B27A297" w14:textId="293505E3" w:rsidR="00AE56F2" w:rsidRPr="00EA4F1C" w:rsidRDefault="00D01DDF" w:rsidP="00AE56F2">
      <w:pPr>
        <w:rPr>
          <w:lang w:val="fr-FR"/>
        </w:rPr>
      </w:pPr>
      <w:r w:rsidRPr="00EA4F1C">
        <w:rPr>
          <w:lang w:val="fr-FR"/>
        </w:rPr>
        <w:t>ACTE I</w:t>
      </w:r>
    </w:p>
    <w:p w14:paraId="30961DF0" w14:textId="0CA84FC7" w:rsidR="00D01DDF" w:rsidRPr="00EA4F1C" w:rsidRDefault="00EA4F1C" w:rsidP="00D01DDF">
      <w:pPr>
        <w:pStyle w:val="Listepuces"/>
        <w:rPr>
          <w:lang w:val="fr-FR"/>
        </w:rPr>
      </w:pPr>
      <w:r w:rsidRPr="00EA4F1C">
        <w:rPr>
          <w:sz w:val="24"/>
          <w:lang w:val="fr-FR"/>
        </w:rPr>
        <w:t xml:space="preserve">Après que Marcus se soit levé de table : </w:t>
      </w:r>
      <w:r w:rsidR="00D01DDF" w:rsidRPr="00EA4F1C">
        <w:rPr>
          <w:sz w:val="24"/>
          <w:lang w:val="fr-FR"/>
        </w:rPr>
        <w:t>Allez sur le domaine pour s’assurer que tout va bien.</w:t>
      </w:r>
    </w:p>
    <w:p w14:paraId="53A8D7A9" w14:textId="77777777" w:rsidR="00D01DDF" w:rsidRPr="00EA4F1C" w:rsidRDefault="00D01DDF" w:rsidP="00D01DDF">
      <w:pPr>
        <w:pStyle w:val="Listepuces"/>
        <w:numPr>
          <w:ilvl w:val="0"/>
          <w:numId w:val="0"/>
        </w:numPr>
        <w:ind w:left="360" w:hanging="360"/>
        <w:rPr>
          <w:sz w:val="24"/>
          <w:lang w:val="fr-FR"/>
        </w:rPr>
      </w:pPr>
    </w:p>
    <w:p w14:paraId="33AE2D83" w14:textId="0A07432D" w:rsidR="00AE56F2" w:rsidRPr="00EA4F1C" w:rsidRDefault="00AE56F2" w:rsidP="00D01DDF">
      <w:pPr>
        <w:pStyle w:val="Listepuces"/>
        <w:numPr>
          <w:ilvl w:val="0"/>
          <w:numId w:val="0"/>
        </w:numPr>
        <w:ind w:left="360" w:hanging="360"/>
        <w:rPr>
          <w:lang w:val="fr-FR"/>
        </w:rPr>
      </w:pPr>
      <w:r w:rsidRPr="00EA4F1C">
        <w:rPr>
          <w:lang w:val="fr-FR"/>
        </w:rPr>
        <w:br w:type="page"/>
      </w:r>
    </w:p>
    <w:p w14:paraId="32F9FB14" w14:textId="77777777" w:rsidR="00D64946" w:rsidRPr="00EA4F1C" w:rsidRDefault="00D64946" w:rsidP="00D64946">
      <w:pPr>
        <w:pStyle w:val="Titre1"/>
        <w:rPr>
          <w:rFonts w:asciiTheme="minorHAnsi" w:hAnsiTheme="minorHAnsi"/>
          <w:sz w:val="56"/>
          <w:szCs w:val="56"/>
          <w:u w:val="single"/>
          <w:lang w:val="fr-FR"/>
        </w:rPr>
      </w:pPr>
      <w:proofErr w:type="spellStart"/>
      <w:r w:rsidRPr="00EA4F1C">
        <w:rPr>
          <w:rFonts w:asciiTheme="minorHAnsi" w:hAnsiTheme="minorHAnsi"/>
          <w:sz w:val="56"/>
          <w:szCs w:val="56"/>
          <w:u w:val="single"/>
          <w:lang w:val="fr-FR"/>
        </w:rPr>
        <w:lastRenderedPageBreak/>
        <w:t>Domitia</w:t>
      </w:r>
      <w:proofErr w:type="spellEnd"/>
      <w:r w:rsidRPr="00EA4F1C">
        <w:rPr>
          <w:rFonts w:asciiTheme="minorHAnsi" w:hAnsiTheme="minorHAnsi"/>
          <w:sz w:val="56"/>
          <w:szCs w:val="56"/>
          <w:u w:val="single"/>
          <w:lang w:val="fr-FR"/>
        </w:rPr>
        <w:t xml:space="preserve"> </w:t>
      </w:r>
      <w:proofErr w:type="spellStart"/>
      <w:proofErr w:type="gramStart"/>
      <w:r w:rsidRPr="00EA4F1C">
        <w:rPr>
          <w:rFonts w:asciiTheme="minorHAnsi" w:hAnsiTheme="minorHAnsi"/>
          <w:sz w:val="56"/>
          <w:szCs w:val="56"/>
          <w:u w:val="single"/>
          <w:lang w:val="fr-FR"/>
        </w:rPr>
        <w:t>Longinus</w:t>
      </w:r>
      <w:proofErr w:type="spellEnd"/>
      <w:r w:rsidRPr="00EA4F1C">
        <w:rPr>
          <w:rFonts w:asciiTheme="minorHAnsi" w:hAnsiTheme="minorHAnsi"/>
          <w:sz w:val="56"/>
          <w:szCs w:val="56"/>
          <w:u w:val="single"/>
          <w:lang w:val="fr-FR"/>
        </w:rPr>
        <w:t>:</w:t>
      </w:r>
      <w:proofErr w:type="gramEnd"/>
    </w:p>
    <w:p w14:paraId="060992EE" w14:textId="77777777" w:rsidR="00AE56F2" w:rsidRPr="00EA4F1C" w:rsidRDefault="00AE56F2" w:rsidP="005C7B17">
      <w:pPr>
        <w:pStyle w:val="Listepuces"/>
        <w:numPr>
          <w:ilvl w:val="0"/>
          <w:numId w:val="0"/>
        </w:numPr>
        <w:ind w:left="360" w:hanging="360"/>
        <w:rPr>
          <w:lang w:val="fr-FR"/>
        </w:rPr>
      </w:pPr>
    </w:p>
    <w:p w14:paraId="2D7F1076" w14:textId="77777777" w:rsidR="00C4218B" w:rsidRPr="00EA4F1C" w:rsidRDefault="00C4218B" w:rsidP="00C4218B">
      <w:pPr>
        <w:pStyle w:val="Titre1"/>
        <w:rPr>
          <w:rFonts w:asciiTheme="minorHAnsi" w:hAnsiTheme="minorHAnsi"/>
          <w:lang w:val="fr-FR"/>
        </w:rPr>
      </w:pPr>
      <w:proofErr w:type="spellStart"/>
      <w:r w:rsidRPr="00EA4F1C">
        <w:rPr>
          <w:rFonts w:asciiTheme="minorHAnsi" w:hAnsiTheme="minorHAnsi"/>
          <w:lang w:val="fr-FR"/>
        </w:rPr>
        <w:t>Domitia</w:t>
      </w:r>
      <w:proofErr w:type="spellEnd"/>
      <w:r w:rsidRPr="00EA4F1C">
        <w:rPr>
          <w:rFonts w:asciiTheme="minorHAnsi" w:hAnsiTheme="minorHAnsi"/>
          <w:lang w:val="fr-FR"/>
        </w:rPr>
        <w:t xml:space="preserve"> </w:t>
      </w:r>
      <w:proofErr w:type="spellStart"/>
      <w:proofErr w:type="gramStart"/>
      <w:r w:rsidRPr="00EA4F1C">
        <w:rPr>
          <w:rFonts w:asciiTheme="minorHAnsi" w:hAnsiTheme="minorHAnsi"/>
          <w:lang w:val="fr-FR"/>
        </w:rPr>
        <w:t>Longinus</w:t>
      </w:r>
      <w:proofErr w:type="spellEnd"/>
      <w:r w:rsidRPr="00EA4F1C">
        <w:rPr>
          <w:rFonts w:asciiTheme="minorHAnsi" w:hAnsiTheme="minorHAnsi"/>
          <w:lang w:val="fr-FR"/>
        </w:rPr>
        <w:t>:</w:t>
      </w:r>
      <w:proofErr w:type="gramEnd"/>
    </w:p>
    <w:p w14:paraId="7EA74AD7" w14:textId="77777777" w:rsidR="00C4218B" w:rsidRPr="00EA4F1C" w:rsidRDefault="00C4218B" w:rsidP="00C4218B">
      <w:pPr>
        <w:rPr>
          <w:lang w:val="fr-FR"/>
        </w:rPr>
      </w:pPr>
      <w:r w:rsidRPr="00EA4F1C">
        <w:rPr>
          <w:lang w:val="fr-FR"/>
        </w:rPr>
        <w:t>Une bonne soirée en perspective</w:t>
      </w:r>
    </w:p>
    <w:p w14:paraId="72EF2159" w14:textId="77777777" w:rsidR="00C4218B" w:rsidRPr="00EA4F1C" w:rsidRDefault="00C4218B" w:rsidP="00C4218B">
      <w:r w:rsidRPr="00EA4F1C">
        <w:t xml:space="preserve">Vos </w:t>
      </w:r>
      <w:proofErr w:type="spellStart"/>
      <w:r w:rsidRPr="00EA4F1C">
        <w:t>Objectifs</w:t>
      </w:r>
      <w:proofErr w:type="spellEnd"/>
      <w:r w:rsidRPr="00EA4F1C">
        <w:t xml:space="preserve"> </w:t>
      </w:r>
      <w:proofErr w:type="spellStart"/>
      <w:r w:rsidRPr="00EA4F1C">
        <w:t>sont</w:t>
      </w:r>
      <w:proofErr w:type="spellEnd"/>
      <w:r w:rsidRPr="00EA4F1C">
        <w:t>:</w:t>
      </w:r>
    </w:p>
    <w:p w14:paraId="5ADF4E4A" w14:textId="77777777" w:rsidR="00C4218B" w:rsidRPr="00EA4F1C" w:rsidRDefault="00C4218B" w:rsidP="00C4218B">
      <w:pPr>
        <w:pStyle w:val="Listepuces"/>
        <w:rPr>
          <w:lang w:val="fr-FR"/>
        </w:rPr>
      </w:pPr>
      <w:r w:rsidRPr="00EA4F1C">
        <w:rPr>
          <w:sz w:val="24"/>
          <w:lang w:val="fr-FR"/>
        </w:rPr>
        <w:t>Voler les titres de richesse de Marcus pour fuir avec Antonius.</w:t>
      </w:r>
    </w:p>
    <w:p w14:paraId="43CB4992" w14:textId="77777777" w:rsidR="00C4218B" w:rsidRPr="00EA4F1C" w:rsidRDefault="00C4218B" w:rsidP="00C4218B">
      <w:pPr>
        <w:pStyle w:val="Listepuces"/>
        <w:rPr>
          <w:lang w:val="fr-FR"/>
        </w:rPr>
      </w:pPr>
      <w:r w:rsidRPr="00EA4F1C">
        <w:rPr>
          <w:sz w:val="24"/>
          <w:lang w:val="fr-FR"/>
        </w:rPr>
        <w:t>Préparer un attelage discret pour leur fuite.</w:t>
      </w:r>
    </w:p>
    <w:p w14:paraId="68D233F6" w14:textId="77777777" w:rsidR="00C4218B" w:rsidRPr="00EA4F1C" w:rsidRDefault="00C4218B" w:rsidP="00C4218B">
      <w:pPr>
        <w:pStyle w:val="Listepuces"/>
        <w:rPr>
          <w:lang w:val="fr-FR"/>
        </w:rPr>
      </w:pPr>
      <w:r w:rsidRPr="00EA4F1C">
        <w:rPr>
          <w:sz w:val="24"/>
          <w:lang w:val="fr-FR"/>
        </w:rPr>
        <w:t>Ne pas éveiller les soupçons sur sa relation avec Antonius.</w:t>
      </w:r>
    </w:p>
    <w:p w14:paraId="6D0F61A1" w14:textId="77777777" w:rsidR="00AE56F2" w:rsidRPr="00EA4F1C" w:rsidRDefault="00AE56F2" w:rsidP="00AE56F2">
      <w:pPr>
        <w:pStyle w:val="Listepuces"/>
        <w:numPr>
          <w:ilvl w:val="0"/>
          <w:numId w:val="0"/>
        </w:numPr>
        <w:ind w:left="360" w:hanging="360"/>
        <w:rPr>
          <w:sz w:val="24"/>
          <w:lang w:val="fr-FR"/>
        </w:rPr>
      </w:pPr>
    </w:p>
    <w:p w14:paraId="54CF3B14" w14:textId="77777777" w:rsidR="00AE56F2" w:rsidRPr="00EA4F1C" w:rsidRDefault="00AE56F2" w:rsidP="00AE56F2">
      <w:pPr>
        <w:pStyle w:val="Listepuces"/>
        <w:numPr>
          <w:ilvl w:val="0"/>
          <w:numId w:val="0"/>
        </w:numPr>
        <w:ind w:left="360" w:hanging="360"/>
        <w:rPr>
          <w:sz w:val="24"/>
          <w:lang w:val="fr-FR"/>
        </w:rPr>
      </w:pPr>
    </w:p>
    <w:p w14:paraId="49C678E4" w14:textId="77777777" w:rsidR="00AE56F2" w:rsidRPr="00EA4F1C" w:rsidRDefault="00AE56F2" w:rsidP="00AE56F2">
      <w:pPr>
        <w:pStyle w:val="Titre1"/>
        <w:rPr>
          <w:rFonts w:asciiTheme="minorHAnsi" w:hAnsiTheme="minorHAnsi"/>
          <w:lang w:val="fr-FR"/>
        </w:rPr>
      </w:pPr>
      <w:proofErr w:type="spellStart"/>
      <w:r w:rsidRPr="00EA4F1C">
        <w:rPr>
          <w:rFonts w:asciiTheme="minorHAnsi" w:hAnsiTheme="minorHAnsi"/>
          <w:lang w:val="fr-FR"/>
        </w:rPr>
        <w:t>Domitia</w:t>
      </w:r>
      <w:proofErr w:type="spellEnd"/>
      <w:r w:rsidRPr="00EA4F1C">
        <w:rPr>
          <w:rFonts w:asciiTheme="minorHAnsi" w:hAnsiTheme="minorHAnsi"/>
          <w:lang w:val="fr-FR"/>
        </w:rPr>
        <w:t xml:space="preserve"> </w:t>
      </w:r>
      <w:proofErr w:type="spellStart"/>
      <w:proofErr w:type="gramStart"/>
      <w:r w:rsidRPr="00EA4F1C">
        <w:rPr>
          <w:rFonts w:asciiTheme="minorHAnsi" w:hAnsiTheme="minorHAnsi"/>
          <w:lang w:val="fr-FR"/>
        </w:rPr>
        <w:t>Longinus</w:t>
      </w:r>
      <w:proofErr w:type="spellEnd"/>
      <w:r w:rsidRPr="00EA4F1C">
        <w:rPr>
          <w:rFonts w:asciiTheme="minorHAnsi" w:hAnsiTheme="minorHAnsi"/>
          <w:lang w:val="fr-FR"/>
        </w:rPr>
        <w:t>:</w:t>
      </w:r>
      <w:proofErr w:type="gramEnd"/>
    </w:p>
    <w:p w14:paraId="5E18AAD4" w14:textId="77CDD11E" w:rsidR="00AE56F2" w:rsidRPr="00EA4F1C" w:rsidRDefault="00D01DDF" w:rsidP="00AE56F2">
      <w:pPr>
        <w:rPr>
          <w:lang w:val="fr-FR"/>
        </w:rPr>
      </w:pPr>
      <w:r w:rsidRPr="00EA4F1C">
        <w:rPr>
          <w:lang w:val="fr-FR"/>
        </w:rPr>
        <w:t>ACTE I</w:t>
      </w:r>
    </w:p>
    <w:p w14:paraId="24F88C00" w14:textId="300930FA" w:rsidR="00D01DDF" w:rsidRPr="00EA4F1C" w:rsidRDefault="00EA4F1C" w:rsidP="00D01DDF">
      <w:pPr>
        <w:pStyle w:val="Listepuces"/>
        <w:rPr>
          <w:lang w:val="fr-FR"/>
        </w:rPr>
      </w:pPr>
      <w:r w:rsidRPr="00EA4F1C">
        <w:rPr>
          <w:sz w:val="24"/>
          <w:lang w:val="fr-FR"/>
        </w:rPr>
        <w:t xml:space="preserve">Après que Marcus se soit levé de table : </w:t>
      </w:r>
      <w:r w:rsidR="00D01DDF" w:rsidRPr="00EA4F1C">
        <w:rPr>
          <w:sz w:val="24"/>
          <w:lang w:val="fr-FR"/>
        </w:rPr>
        <w:t xml:space="preserve">Allez retrouver Antonius </w:t>
      </w:r>
      <w:proofErr w:type="spellStart"/>
      <w:r w:rsidR="00D01DDF" w:rsidRPr="00EA4F1C">
        <w:rPr>
          <w:sz w:val="24"/>
          <w:lang w:val="fr-FR"/>
        </w:rPr>
        <w:t>Martialus</w:t>
      </w:r>
      <w:proofErr w:type="spellEnd"/>
      <w:r w:rsidR="00D01DDF" w:rsidRPr="00EA4F1C">
        <w:rPr>
          <w:sz w:val="24"/>
          <w:lang w:val="fr-FR"/>
        </w:rPr>
        <w:t xml:space="preserve"> dans votre chambre afin de planifier </w:t>
      </w:r>
      <w:proofErr w:type="gramStart"/>
      <w:r w:rsidR="00D01DDF" w:rsidRPr="00EA4F1C">
        <w:rPr>
          <w:sz w:val="24"/>
          <w:lang w:val="fr-FR"/>
        </w:rPr>
        <w:t>votre évasions</w:t>
      </w:r>
      <w:proofErr w:type="gramEnd"/>
      <w:r w:rsidR="00D01DDF" w:rsidRPr="00EA4F1C">
        <w:rPr>
          <w:sz w:val="24"/>
          <w:lang w:val="fr-FR"/>
        </w:rPr>
        <w:t>.</w:t>
      </w:r>
    </w:p>
    <w:p w14:paraId="6632E6A0" w14:textId="77777777" w:rsidR="00AE56F2" w:rsidRPr="00EA4F1C" w:rsidRDefault="00AE56F2" w:rsidP="00AE56F2">
      <w:pPr>
        <w:pStyle w:val="Listepuces"/>
        <w:numPr>
          <w:ilvl w:val="0"/>
          <w:numId w:val="0"/>
        </w:numPr>
        <w:ind w:left="360" w:hanging="360"/>
        <w:rPr>
          <w:lang w:val="fr-FR"/>
        </w:rPr>
      </w:pPr>
    </w:p>
    <w:p w14:paraId="6BAD1A0D" w14:textId="615DB7CA" w:rsidR="00ED33A9" w:rsidRPr="00EA4F1C" w:rsidRDefault="00ED33A9" w:rsidP="00ED33A9">
      <w:pPr>
        <w:pStyle w:val="Titre1"/>
        <w:rPr>
          <w:rFonts w:asciiTheme="minorHAnsi" w:hAnsiTheme="minorHAnsi"/>
          <w:lang w:val="fr-FR"/>
        </w:rPr>
      </w:pPr>
      <w:proofErr w:type="spellStart"/>
      <w:r w:rsidRPr="00EA4F1C">
        <w:rPr>
          <w:rFonts w:asciiTheme="minorHAnsi" w:hAnsiTheme="minorHAnsi"/>
          <w:lang w:val="fr-FR"/>
        </w:rPr>
        <w:t>Domitia</w:t>
      </w:r>
      <w:proofErr w:type="spellEnd"/>
      <w:r w:rsidRPr="00EA4F1C">
        <w:rPr>
          <w:rFonts w:asciiTheme="minorHAnsi" w:hAnsiTheme="minorHAnsi"/>
          <w:lang w:val="fr-FR"/>
        </w:rPr>
        <w:t xml:space="preserve"> </w:t>
      </w:r>
      <w:proofErr w:type="spellStart"/>
      <w:r w:rsidRPr="00EA4F1C">
        <w:rPr>
          <w:rFonts w:asciiTheme="minorHAnsi" w:hAnsiTheme="minorHAnsi"/>
          <w:lang w:val="fr-FR"/>
        </w:rPr>
        <w:t>Longinus</w:t>
      </w:r>
      <w:proofErr w:type="spellEnd"/>
      <w:r w:rsidRPr="00EA4F1C">
        <w:rPr>
          <w:rFonts w:asciiTheme="minorHAnsi" w:hAnsiTheme="minorHAnsi"/>
          <w:lang w:val="fr-FR"/>
        </w:rPr>
        <w:t xml:space="preserve"> </w:t>
      </w:r>
    </w:p>
    <w:p w14:paraId="6ACD667F" w14:textId="77777777" w:rsidR="00ED33A9" w:rsidRPr="00EA4F1C" w:rsidRDefault="00ED33A9" w:rsidP="00ED33A9">
      <w:pPr>
        <w:rPr>
          <w:lang w:val="fr-FR"/>
        </w:rPr>
      </w:pPr>
      <w:r w:rsidRPr="00EA4F1C">
        <w:rPr>
          <w:lang w:val="fr-FR"/>
        </w:rPr>
        <w:t xml:space="preserve">ACTE </w:t>
      </w:r>
      <w:proofErr w:type="spellStart"/>
      <w:r w:rsidRPr="00EA4F1C">
        <w:rPr>
          <w:lang w:val="fr-FR"/>
        </w:rPr>
        <w:t>Iquinter</w:t>
      </w:r>
      <w:proofErr w:type="spellEnd"/>
    </w:p>
    <w:p w14:paraId="64E2070D" w14:textId="77777777" w:rsidR="00ED33A9" w:rsidRPr="00EA4F1C" w:rsidRDefault="00ED33A9" w:rsidP="00ED33A9">
      <w:pPr>
        <w:pStyle w:val="Listepuces"/>
        <w:rPr>
          <w:lang w:val="fr-FR"/>
        </w:rPr>
      </w:pPr>
      <w:r w:rsidRPr="00EA4F1C">
        <w:rPr>
          <w:sz w:val="24"/>
          <w:lang w:val="fr-FR"/>
        </w:rPr>
        <w:t>Vous pourrez vous enfuir à un moment. Cependant il vous faut d’abord trouver la clef de l’écurie pour avoir accès aux chevaux.</w:t>
      </w:r>
    </w:p>
    <w:p w14:paraId="217048FF" w14:textId="77777777" w:rsidR="00ED33A9" w:rsidRPr="00EA4F1C" w:rsidRDefault="00ED33A9" w:rsidP="00AE56F2">
      <w:pPr>
        <w:pStyle w:val="Listepuces"/>
        <w:numPr>
          <w:ilvl w:val="0"/>
          <w:numId w:val="0"/>
        </w:numPr>
        <w:ind w:left="360" w:hanging="360"/>
        <w:rPr>
          <w:lang w:val="fr-FR"/>
        </w:rPr>
      </w:pPr>
    </w:p>
    <w:p w14:paraId="40497374" w14:textId="0C7AB717" w:rsidR="00742744" w:rsidRPr="00EA4F1C" w:rsidRDefault="00742744" w:rsidP="00742744">
      <w:pPr>
        <w:pStyle w:val="Titre1"/>
        <w:rPr>
          <w:rFonts w:asciiTheme="minorHAnsi" w:hAnsiTheme="minorHAnsi"/>
          <w:lang w:val="fr-FR"/>
        </w:rPr>
      </w:pPr>
      <w:proofErr w:type="spellStart"/>
      <w:r w:rsidRPr="00EA4F1C">
        <w:rPr>
          <w:rFonts w:asciiTheme="minorHAnsi" w:hAnsiTheme="minorHAnsi"/>
          <w:lang w:val="fr-FR"/>
        </w:rPr>
        <w:t>Domitia</w:t>
      </w:r>
      <w:proofErr w:type="spellEnd"/>
      <w:r w:rsidRPr="00EA4F1C">
        <w:rPr>
          <w:rFonts w:asciiTheme="minorHAnsi" w:hAnsiTheme="minorHAnsi"/>
          <w:lang w:val="fr-FR"/>
        </w:rPr>
        <w:t xml:space="preserve"> </w:t>
      </w:r>
      <w:proofErr w:type="spellStart"/>
      <w:proofErr w:type="gramStart"/>
      <w:r w:rsidRPr="00EA4F1C">
        <w:rPr>
          <w:rFonts w:asciiTheme="minorHAnsi" w:hAnsiTheme="minorHAnsi"/>
          <w:lang w:val="fr-FR"/>
        </w:rPr>
        <w:t>Longinus</w:t>
      </w:r>
      <w:proofErr w:type="spellEnd"/>
      <w:r w:rsidRPr="00EA4F1C">
        <w:rPr>
          <w:rFonts w:asciiTheme="minorHAnsi" w:hAnsiTheme="minorHAnsi"/>
          <w:lang w:val="fr-FR"/>
        </w:rPr>
        <w:t>:</w:t>
      </w:r>
      <w:proofErr w:type="gramEnd"/>
    </w:p>
    <w:p w14:paraId="5CDF0CA5" w14:textId="77777777" w:rsidR="00742744" w:rsidRPr="00EA4F1C" w:rsidRDefault="00742744" w:rsidP="00742744">
      <w:pPr>
        <w:rPr>
          <w:lang w:val="fr-FR"/>
        </w:rPr>
      </w:pPr>
      <w:r w:rsidRPr="00EA4F1C">
        <w:rPr>
          <w:lang w:val="fr-FR"/>
        </w:rPr>
        <w:t>ACTE II</w:t>
      </w:r>
    </w:p>
    <w:p w14:paraId="73F4F82B" w14:textId="77777777" w:rsidR="00742744" w:rsidRPr="00EA4F1C" w:rsidRDefault="00742744" w:rsidP="00742744">
      <w:pPr>
        <w:pStyle w:val="Listepuces"/>
        <w:rPr>
          <w:lang w:val="fr-FR"/>
        </w:rPr>
      </w:pPr>
      <w:r w:rsidRPr="00EA4F1C">
        <w:rPr>
          <w:sz w:val="24"/>
          <w:lang w:val="fr-FR"/>
        </w:rPr>
        <w:t xml:space="preserve">Il maintenant possible pour vous de vous enfuir par les écuries : discrètement si vous </w:t>
      </w:r>
      <w:proofErr w:type="spellStart"/>
      <w:r w:rsidRPr="00EA4F1C">
        <w:rPr>
          <w:sz w:val="24"/>
          <w:lang w:val="fr-FR"/>
        </w:rPr>
        <w:t>possèdez</w:t>
      </w:r>
      <w:proofErr w:type="spellEnd"/>
      <w:r w:rsidRPr="00EA4F1C">
        <w:rPr>
          <w:sz w:val="24"/>
          <w:lang w:val="fr-FR"/>
        </w:rPr>
        <w:t xml:space="preserve"> la clef et que vous arrivez à atteindre les écuries / en </w:t>
      </w:r>
      <w:proofErr w:type="spellStart"/>
      <w:r w:rsidRPr="00EA4F1C">
        <w:rPr>
          <w:sz w:val="24"/>
          <w:lang w:val="fr-FR"/>
        </w:rPr>
        <w:t>forcant</w:t>
      </w:r>
      <w:proofErr w:type="spellEnd"/>
      <w:r w:rsidRPr="00EA4F1C">
        <w:rPr>
          <w:sz w:val="24"/>
          <w:lang w:val="fr-FR"/>
        </w:rPr>
        <w:t xml:space="preserve"> le passage si vous avez la règle </w:t>
      </w:r>
      <w:r w:rsidRPr="00EA4F1C">
        <w:rPr>
          <w:b/>
          <w:bCs/>
          <w:sz w:val="24"/>
          <w:lang w:val="fr-FR"/>
        </w:rPr>
        <w:t>prendre en main la situation</w:t>
      </w:r>
      <w:r w:rsidRPr="00EA4F1C">
        <w:rPr>
          <w:sz w:val="24"/>
          <w:lang w:val="fr-FR"/>
        </w:rPr>
        <w:t xml:space="preserve"> et que vous avez la situation en main / ou bien si vous arrivez à convaincre les autres joueurs de vous laisser partir.</w:t>
      </w:r>
    </w:p>
    <w:p w14:paraId="0E968A6F" w14:textId="77777777" w:rsidR="00742744" w:rsidRPr="00EA4F1C" w:rsidRDefault="00742744" w:rsidP="00AE56F2">
      <w:pPr>
        <w:pStyle w:val="Listepuces"/>
        <w:numPr>
          <w:ilvl w:val="0"/>
          <w:numId w:val="0"/>
        </w:numPr>
        <w:ind w:left="360" w:hanging="360"/>
        <w:rPr>
          <w:lang w:val="fr-FR"/>
        </w:rPr>
      </w:pPr>
    </w:p>
    <w:p w14:paraId="694C8248" w14:textId="372EF96B" w:rsidR="00AE56F2" w:rsidRPr="00EA4F1C" w:rsidRDefault="00AE56F2">
      <w:pPr>
        <w:rPr>
          <w:lang w:val="fr-FR"/>
        </w:rPr>
      </w:pPr>
      <w:r w:rsidRPr="00EA4F1C">
        <w:rPr>
          <w:lang w:val="fr-FR"/>
        </w:rPr>
        <w:br w:type="page"/>
      </w:r>
    </w:p>
    <w:p w14:paraId="202361FA" w14:textId="059013C5" w:rsidR="00AE56F2" w:rsidRPr="00EA4F1C" w:rsidRDefault="00D64946" w:rsidP="00D64946">
      <w:pPr>
        <w:pStyle w:val="Titre1"/>
        <w:rPr>
          <w:rFonts w:asciiTheme="minorHAnsi" w:hAnsiTheme="minorHAnsi"/>
          <w:sz w:val="56"/>
          <w:szCs w:val="56"/>
          <w:u w:val="single"/>
          <w:lang w:val="fr-FR"/>
        </w:rPr>
      </w:pPr>
      <w:r w:rsidRPr="00EA4F1C">
        <w:rPr>
          <w:rFonts w:asciiTheme="minorHAnsi" w:hAnsiTheme="minorHAnsi"/>
          <w:sz w:val="56"/>
          <w:szCs w:val="56"/>
          <w:u w:val="single"/>
          <w:lang w:val="fr-FR"/>
        </w:rPr>
        <w:lastRenderedPageBreak/>
        <w:t xml:space="preserve">Antonius </w:t>
      </w:r>
      <w:proofErr w:type="spellStart"/>
      <w:proofErr w:type="gramStart"/>
      <w:r w:rsidRPr="00EA4F1C">
        <w:rPr>
          <w:rFonts w:asciiTheme="minorHAnsi" w:hAnsiTheme="minorHAnsi"/>
          <w:sz w:val="56"/>
          <w:szCs w:val="56"/>
          <w:u w:val="single"/>
          <w:lang w:val="fr-FR"/>
        </w:rPr>
        <w:t>Martialus</w:t>
      </w:r>
      <w:proofErr w:type="spellEnd"/>
      <w:r w:rsidRPr="00EA4F1C">
        <w:rPr>
          <w:rFonts w:asciiTheme="minorHAnsi" w:hAnsiTheme="minorHAnsi"/>
          <w:sz w:val="56"/>
          <w:szCs w:val="56"/>
          <w:u w:val="single"/>
          <w:lang w:val="fr-FR"/>
        </w:rPr>
        <w:t>:</w:t>
      </w:r>
      <w:proofErr w:type="gramEnd"/>
    </w:p>
    <w:p w14:paraId="632060F9" w14:textId="77777777" w:rsidR="00C4218B" w:rsidRPr="00EA4F1C" w:rsidRDefault="00C4218B" w:rsidP="00C4218B">
      <w:pPr>
        <w:pStyle w:val="Titre1"/>
        <w:rPr>
          <w:rFonts w:asciiTheme="minorHAnsi" w:hAnsiTheme="minorHAnsi"/>
          <w:lang w:val="fr-FR"/>
        </w:rPr>
      </w:pPr>
      <w:r w:rsidRPr="00EA4F1C">
        <w:rPr>
          <w:rFonts w:asciiTheme="minorHAnsi" w:hAnsiTheme="minorHAnsi"/>
          <w:lang w:val="fr-FR"/>
        </w:rPr>
        <w:t xml:space="preserve">Antonius </w:t>
      </w:r>
      <w:proofErr w:type="spellStart"/>
      <w:proofErr w:type="gramStart"/>
      <w:r w:rsidRPr="00EA4F1C">
        <w:rPr>
          <w:rFonts w:asciiTheme="minorHAnsi" w:hAnsiTheme="minorHAnsi"/>
          <w:lang w:val="fr-FR"/>
        </w:rPr>
        <w:t>Martialus</w:t>
      </w:r>
      <w:proofErr w:type="spellEnd"/>
      <w:r w:rsidRPr="00EA4F1C">
        <w:rPr>
          <w:rFonts w:asciiTheme="minorHAnsi" w:hAnsiTheme="minorHAnsi"/>
          <w:lang w:val="fr-FR"/>
        </w:rPr>
        <w:t>:</w:t>
      </w:r>
      <w:proofErr w:type="gramEnd"/>
    </w:p>
    <w:p w14:paraId="6C350CEB" w14:textId="77777777" w:rsidR="00C4218B" w:rsidRPr="00EA4F1C" w:rsidRDefault="00C4218B" w:rsidP="00C4218B">
      <w:pPr>
        <w:rPr>
          <w:lang w:val="fr-FR"/>
        </w:rPr>
      </w:pPr>
      <w:r w:rsidRPr="00EA4F1C">
        <w:rPr>
          <w:lang w:val="fr-FR"/>
        </w:rPr>
        <w:t>Une bonne soirée en perspective</w:t>
      </w:r>
    </w:p>
    <w:p w14:paraId="4A3D72C1" w14:textId="77777777" w:rsidR="00C4218B" w:rsidRPr="00EA4F1C" w:rsidRDefault="00C4218B" w:rsidP="00C4218B">
      <w:r w:rsidRPr="00EA4F1C">
        <w:t xml:space="preserve">Vos </w:t>
      </w:r>
      <w:proofErr w:type="spellStart"/>
      <w:r w:rsidRPr="00EA4F1C">
        <w:t>Objectifs</w:t>
      </w:r>
      <w:proofErr w:type="spellEnd"/>
      <w:r w:rsidRPr="00EA4F1C">
        <w:t xml:space="preserve"> </w:t>
      </w:r>
      <w:proofErr w:type="spellStart"/>
      <w:r w:rsidRPr="00EA4F1C">
        <w:t>sont</w:t>
      </w:r>
      <w:proofErr w:type="spellEnd"/>
      <w:r w:rsidRPr="00EA4F1C">
        <w:t>:</w:t>
      </w:r>
    </w:p>
    <w:p w14:paraId="326838CC" w14:textId="77777777" w:rsidR="00C4218B" w:rsidRPr="00EA4F1C" w:rsidRDefault="00C4218B" w:rsidP="00C4218B">
      <w:pPr>
        <w:pStyle w:val="Listepuces"/>
        <w:rPr>
          <w:lang w:val="fr-FR"/>
        </w:rPr>
      </w:pPr>
      <w:r w:rsidRPr="00EA4F1C">
        <w:rPr>
          <w:sz w:val="24"/>
          <w:lang w:val="fr-FR"/>
        </w:rPr>
        <w:t xml:space="preserve">Voler les richesses de Marcus </w:t>
      </w:r>
      <w:proofErr w:type="spellStart"/>
      <w:r w:rsidRPr="00EA4F1C">
        <w:rPr>
          <w:sz w:val="24"/>
          <w:lang w:val="fr-FR"/>
        </w:rPr>
        <w:t>Longinus</w:t>
      </w:r>
      <w:proofErr w:type="spellEnd"/>
      <w:r w:rsidRPr="00EA4F1C">
        <w:rPr>
          <w:sz w:val="24"/>
          <w:lang w:val="fr-FR"/>
        </w:rPr>
        <w:t xml:space="preserve"> pour financer sa fuite.</w:t>
      </w:r>
    </w:p>
    <w:p w14:paraId="6357A60D" w14:textId="77777777" w:rsidR="00C4218B" w:rsidRPr="00EA4F1C" w:rsidRDefault="00C4218B" w:rsidP="00C4218B">
      <w:pPr>
        <w:pStyle w:val="Listepuces"/>
        <w:rPr>
          <w:lang w:val="fr-FR"/>
        </w:rPr>
      </w:pPr>
      <w:r w:rsidRPr="00EA4F1C">
        <w:rPr>
          <w:sz w:val="24"/>
          <w:lang w:val="fr-FR"/>
        </w:rPr>
        <w:t xml:space="preserve">S’échapper avec </w:t>
      </w:r>
      <w:proofErr w:type="spellStart"/>
      <w:r w:rsidRPr="00EA4F1C">
        <w:rPr>
          <w:sz w:val="24"/>
          <w:lang w:val="fr-FR"/>
        </w:rPr>
        <w:t>Domitia</w:t>
      </w:r>
      <w:proofErr w:type="spellEnd"/>
      <w:r w:rsidRPr="00EA4F1C">
        <w:rPr>
          <w:sz w:val="24"/>
          <w:lang w:val="fr-FR"/>
        </w:rPr>
        <w:t xml:space="preserve"> sans éveiller les soupçons.</w:t>
      </w:r>
    </w:p>
    <w:p w14:paraId="0BB5F07D" w14:textId="7CC7518A" w:rsidR="00AE56F2" w:rsidRPr="00EA4F1C" w:rsidRDefault="00C4218B" w:rsidP="00D64946">
      <w:pPr>
        <w:pStyle w:val="Listepuces"/>
        <w:rPr>
          <w:lang w:val="fr-FR"/>
        </w:rPr>
      </w:pPr>
      <w:r w:rsidRPr="00EA4F1C">
        <w:rPr>
          <w:sz w:val="24"/>
          <w:lang w:val="fr-FR"/>
        </w:rPr>
        <w:t>Garder secrète sa trahison envers Marcus.</w:t>
      </w:r>
    </w:p>
    <w:p w14:paraId="5DD7A21B" w14:textId="77777777" w:rsidR="00AE56F2" w:rsidRPr="00EA4F1C" w:rsidRDefault="00AE56F2" w:rsidP="00AE56F2">
      <w:pPr>
        <w:pStyle w:val="Titre1"/>
        <w:rPr>
          <w:rFonts w:asciiTheme="minorHAnsi" w:hAnsiTheme="minorHAnsi"/>
          <w:lang w:val="fr-FR"/>
        </w:rPr>
      </w:pPr>
      <w:r w:rsidRPr="00EA4F1C">
        <w:rPr>
          <w:rFonts w:asciiTheme="minorHAnsi" w:hAnsiTheme="minorHAnsi"/>
          <w:lang w:val="fr-FR"/>
        </w:rPr>
        <w:t xml:space="preserve">Antonius </w:t>
      </w:r>
      <w:proofErr w:type="spellStart"/>
      <w:proofErr w:type="gramStart"/>
      <w:r w:rsidRPr="00EA4F1C">
        <w:rPr>
          <w:rFonts w:asciiTheme="minorHAnsi" w:hAnsiTheme="minorHAnsi"/>
          <w:lang w:val="fr-FR"/>
        </w:rPr>
        <w:t>Martialus</w:t>
      </w:r>
      <w:proofErr w:type="spellEnd"/>
      <w:r w:rsidRPr="00EA4F1C">
        <w:rPr>
          <w:rFonts w:asciiTheme="minorHAnsi" w:hAnsiTheme="minorHAnsi"/>
          <w:lang w:val="fr-FR"/>
        </w:rPr>
        <w:t>:</w:t>
      </w:r>
      <w:proofErr w:type="gramEnd"/>
    </w:p>
    <w:p w14:paraId="3472D694" w14:textId="51EF57B1" w:rsidR="00AE56F2" w:rsidRPr="00EA4F1C" w:rsidRDefault="00D01DDF" w:rsidP="00AE56F2">
      <w:pPr>
        <w:rPr>
          <w:lang w:val="fr-FR"/>
        </w:rPr>
      </w:pPr>
      <w:r w:rsidRPr="00EA4F1C">
        <w:rPr>
          <w:lang w:val="fr-FR"/>
        </w:rPr>
        <w:t>ACTE I</w:t>
      </w:r>
    </w:p>
    <w:p w14:paraId="1B515BE6" w14:textId="6BA8BCB0" w:rsidR="005C7B17" w:rsidRPr="00EA4F1C" w:rsidRDefault="00EA4F1C" w:rsidP="00D01DDF">
      <w:pPr>
        <w:pStyle w:val="Listepuces"/>
        <w:rPr>
          <w:lang w:val="fr-FR"/>
        </w:rPr>
      </w:pPr>
      <w:r w:rsidRPr="00EA4F1C">
        <w:rPr>
          <w:sz w:val="24"/>
          <w:lang w:val="fr-FR"/>
        </w:rPr>
        <w:t xml:space="preserve">Après que Marcus se soit levé de table : </w:t>
      </w:r>
      <w:r w:rsidR="00D01DDF" w:rsidRPr="00EA4F1C">
        <w:rPr>
          <w:sz w:val="24"/>
          <w:lang w:val="fr-FR"/>
        </w:rPr>
        <w:t xml:space="preserve">Allez retrouver </w:t>
      </w:r>
      <w:proofErr w:type="spellStart"/>
      <w:r w:rsidR="00D01DDF" w:rsidRPr="00EA4F1C">
        <w:rPr>
          <w:sz w:val="24"/>
          <w:lang w:val="fr-FR"/>
        </w:rPr>
        <w:t>Domitia</w:t>
      </w:r>
      <w:proofErr w:type="spellEnd"/>
      <w:r w:rsidR="00D01DDF" w:rsidRPr="00EA4F1C">
        <w:rPr>
          <w:sz w:val="24"/>
          <w:lang w:val="fr-FR"/>
        </w:rPr>
        <w:t xml:space="preserve"> </w:t>
      </w:r>
      <w:proofErr w:type="spellStart"/>
      <w:r w:rsidR="00D01DDF" w:rsidRPr="00EA4F1C">
        <w:rPr>
          <w:sz w:val="24"/>
          <w:lang w:val="fr-FR"/>
        </w:rPr>
        <w:t>Longinus</w:t>
      </w:r>
      <w:proofErr w:type="spellEnd"/>
      <w:r w:rsidR="00D01DDF" w:rsidRPr="00EA4F1C">
        <w:rPr>
          <w:sz w:val="24"/>
          <w:lang w:val="fr-FR"/>
        </w:rPr>
        <w:t xml:space="preserve"> dans sa chambre afin de planifier votre évasion.</w:t>
      </w:r>
    </w:p>
    <w:p w14:paraId="518CCCBA" w14:textId="77777777" w:rsidR="00ED33A9" w:rsidRPr="00EA4F1C" w:rsidRDefault="00ED33A9" w:rsidP="00ED33A9">
      <w:pPr>
        <w:pStyle w:val="Listepuces"/>
        <w:numPr>
          <w:ilvl w:val="0"/>
          <w:numId w:val="0"/>
        </w:numPr>
        <w:ind w:left="360" w:hanging="360"/>
        <w:rPr>
          <w:sz w:val="24"/>
          <w:lang w:val="fr-FR"/>
        </w:rPr>
      </w:pPr>
    </w:p>
    <w:p w14:paraId="06426023" w14:textId="507D952E" w:rsidR="00ED33A9" w:rsidRPr="00EA4F1C" w:rsidRDefault="00ED33A9" w:rsidP="00ED33A9">
      <w:pPr>
        <w:pStyle w:val="Titre1"/>
        <w:rPr>
          <w:rFonts w:asciiTheme="minorHAnsi" w:hAnsiTheme="minorHAnsi"/>
          <w:lang w:val="fr-FR"/>
        </w:rPr>
      </w:pPr>
      <w:r w:rsidRPr="00EA4F1C">
        <w:rPr>
          <w:rFonts w:asciiTheme="minorHAnsi" w:hAnsiTheme="minorHAnsi"/>
          <w:lang w:val="fr-FR"/>
        </w:rPr>
        <w:t xml:space="preserve">Antonius </w:t>
      </w:r>
      <w:proofErr w:type="spellStart"/>
      <w:r w:rsidRPr="00EA4F1C">
        <w:rPr>
          <w:rFonts w:asciiTheme="minorHAnsi" w:hAnsiTheme="minorHAnsi"/>
          <w:lang w:val="fr-FR"/>
        </w:rPr>
        <w:t>Martialus</w:t>
      </w:r>
      <w:proofErr w:type="spellEnd"/>
    </w:p>
    <w:p w14:paraId="3B6EBFAF" w14:textId="77777777" w:rsidR="00ED33A9" w:rsidRPr="00EA4F1C" w:rsidRDefault="00ED33A9" w:rsidP="00ED33A9">
      <w:pPr>
        <w:rPr>
          <w:lang w:val="fr-FR"/>
        </w:rPr>
      </w:pPr>
      <w:r w:rsidRPr="00EA4F1C">
        <w:rPr>
          <w:lang w:val="fr-FR"/>
        </w:rPr>
        <w:t xml:space="preserve">ACTE </w:t>
      </w:r>
      <w:proofErr w:type="spellStart"/>
      <w:r w:rsidRPr="00EA4F1C">
        <w:rPr>
          <w:lang w:val="fr-FR"/>
        </w:rPr>
        <w:t>Iquinter</w:t>
      </w:r>
      <w:proofErr w:type="spellEnd"/>
    </w:p>
    <w:p w14:paraId="22BC736B" w14:textId="77777777" w:rsidR="00ED33A9" w:rsidRPr="00EA4F1C" w:rsidRDefault="00ED33A9" w:rsidP="00ED33A9">
      <w:pPr>
        <w:pStyle w:val="Listepuces"/>
        <w:rPr>
          <w:lang w:val="fr-FR"/>
        </w:rPr>
      </w:pPr>
      <w:r w:rsidRPr="00EA4F1C">
        <w:rPr>
          <w:sz w:val="24"/>
          <w:lang w:val="fr-FR"/>
        </w:rPr>
        <w:t>Vous pourrez vous enfuir à un moment. Cependant il vous faut d’abord trouver la clef de l’écurie pour avoir accès aux chevaux.</w:t>
      </w:r>
    </w:p>
    <w:p w14:paraId="32A4975B" w14:textId="77777777" w:rsidR="00ED33A9" w:rsidRPr="00EA4F1C" w:rsidRDefault="00ED33A9" w:rsidP="00ED33A9">
      <w:pPr>
        <w:pStyle w:val="Listepuces"/>
        <w:numPr>
          <w:ilvl w:val="0"/>
          <w:numId w:val="0"/>
        </w:numPr>
        <w:ind w:left="360" w:hanging="360"/>
        <w:rPr>
          <w:lang w:val="fr-FR"/>
        </w:rPr>
      </w:pPr>
    </w:p>
    <w:p w14:paraId="7F882A75" w14:textId="2318C39A" w:rsidR="00626C63" w:rsidRPr="00EA4F1C" w:rsidRDefault="00626C63" w:rsidP="00626C63">
      <w:pPr>
        <w:pStyle w:val="Titre1"/>
        <w:rPr>
          <w:rFonts w:asciiTheme="minorHAnsi" w:hAnsiTheme="minorHAnsi"/>
          <w:lang w:val="fr-FR"/>
        </w:rPr>
      </w:pPr>
      <w:r w:rsidRPr="00EA4F1C">
        <w:rPr>
          <w:rFonts w:asciiTheme="minorHAnsi" w:hAnsiTheme="minorHAnsi"/>
          <w:lang w:val="fr-FR"/>
        </w:rPr>
        <w:t xml:space="preserve">Antonius </w:t>
      </w:r>
      <w:proofErr w:type="spellStart"/>
      <w:proofErr w:type="gramStart"/>
      <w:r w:rsidRPr="00EA4F1C">
        <w:rPr>
          <w:rFonts w:asciiTheme="minorHAnsi" w:hAnsiTheme="minorHAnsi"/>
          <w:lang w:val="fr-FR"/>
        </w:rPr>
        <w:t>Martialus</w:t>
      </w:r>
      <w:proofErr w:type="spellEnd"/>
      <w:r w:rsidRPr="00EA4F1C">
        <w:rPr>
          <w:rFonts w:asciiTheme="minorHAnsi" w:hAnsiTheme="minorHAnsi"/>
          <w:lang w:val="fr-FR"/>
        </w:rPr>
        <w:t>:</w:t>
      </w:r>
      <w:proofErr w:type="gramEnd"/>
    </w:p>
    <w:p w14:paraId="25D1C8E9" w14:textId="77777777" w:rsidR="00626C63" w:rsidRPr="00EA4F1C" w:rsidRDefault="00626C63" w:rsidP="00626C63">
      <w:pPr>
        <w:rPr>
          <w:lang w:val="fr-FR"/>
        </w:rPr>
      </w:pPr>
      <w:r w:rsidRPr="00EA4F1C">
        <w:rPr>
          <w:lang w:val="fr-FR"/>
        </w:rPr>
        <w:t>ACTE II</w:t>
      </w:r>
    </w:p>
    <w:p w14:paraId="1E5C97BC" w14:textId="77777777" w:rsidR="00742744" w:rsidRPr="00EA4F1C" w:rsidRDefault="00626C63" w:rsidP="00742744">
      <w:pPr>
        <w:pStyle w:val="Listepuces"/>
        <w:rPr>
          <w:lang w:val="fr-FR"/>
        </w:rPr>
      </w:pPr>
      <w:r w:rsidRPr="00EA4F1C">
        <w:rPr>
          <w:sz w:val="24"/>
          <w:lang w:val="fr-FR"/>
        </w:rPr>
        <w:t xml:space="preserve">Vous pouvez </w:t>
      </w:r>
      <w:r w:rsidRPr="00EA4F1C">
        <w:rPr>
          <w:b/>
          <w:bCs/>
          <w:sz w:val="24"/>
          <w:lang w:val="fr-FR"/>
        </w:rPr>
        <w:t>prendre en main la situation</w:t>
      </w:r>
      <w:r w:rsidRPr="00EA4F1C">
        <w:rPr>
          <w:sz w:val="24"/>
          <w:lang w:val="fr-FR"/>
        </w:rPr>
        <w:t xml:space="preserve">. Vous avez en effet une arme sur vous et vous êtes très bien entrainé au combat. Si personne ne vous résiste vous décidez alors de </w:t>
      </w:r>
      <w:proofErr w:type="spellStart"/>
      <w:r w:rsidRPr="00EA4F1C">
        <w:rPr>
          <w:sz w:val="24"/>
          <w:lang w:val="fr-FR"/>
        </w:rPr>
        <w:t>l</w:t>
      </w:r>
      <w:proofErr w:type="spellEnd"/>
      <w:r w:rsidRPr="00EA4F1C">
        <w:rPr>
          <w:sz w:val="24"/>
          <w:lang w:val="fr-FR"/>
        </w:rPr>
        <w:t xml:space="preserve"> marche à suivre pour le jeu.</w:t>
      </w:r>
    </w:p>
    <w:p w14:paraId="337763F4" w14:textId="5BFD7C0E" w:rsidR="00ED33A9" w:rsidRPr="00EA4F1C" w:rsidRDefault="00742744" w:rsidP="00D64946">
      <w:pPr>
        <w:pStyle w:val="Listepuces"/>
        <w:rPr>
          <w:lang w:val="fr-FR"/>
        </w:rPr>
      </w:pPr>
      <w:r w:rsidRPr="00EA4F1C">
        <w:rPr>
          <w:sz w:val="24"/>
          <w:lang w:val="fr-FR"/>
        </w:rPr>
        <w:t xml:space="preserve">Il maintenant possible pour vous de vous enfuir par les écuries : discrètement si vous </w:t>
      </w:r>
      <w:proofErr w:type="spellStart"/>
      <w:r w:rsidRPr="00EA4F1C">
        <w:rPr>
          <w:sz w:val="24"/>
          <w:lang w:val="fr-FR"/>
        </w:rPr>
        <w:t>possèdez</w:t>
      </w:r>
      <w:proofErr w:type="spellEnd"/>
      <w:r w:rsidRPr="00EA4F1C">
        <w:rPr>
          <w:sz w:val="24"/>
          <w:lang w:val="fr-FR"/>
        </w:rPr>
        <w:t xml:space="preserve"> la clef et que vous arrivez à atteindre les écuries / en </w:t>
      </w:r>
      <w:proofErr w:type="spellStart"/>
      <w:r w:rsidRPr="00EA4F1C">
        <w:rPr>
          <w:sz w:val="24"/>
          <w:lang w:val="fr-FR"/>
        </w:rPr>
        <w:t>forcant</w:t>
      </w:r>
      <w:proofErr w:type="spellEnd"/>
      <w:r w:rsidRPr="00EA4F1C">
        <w:rPr>
          <w:sz w:val="24"/>
          <w:lang w:val="fr-FR"/>
        </w:rPr>
        <w:t xml:space="preserve"> le passage si vous avez la règle </w:t>
      </w:r>
      <w:r w:rsidRPr="00EA4F1C">
        <w:rPr>
          <w:b/>
          <w:bCs/>
          <w:sz w:val="24"/>
          <w:lang w:val="fr-FR"/>
        </w:rPr>
        <w:t>prendre en main la situation</w:t>
      </w:r>
      <w:r w:rsidRPr="00EA4F1C">
        <w:rPr>
          <w:sz w:val="24"/>
          <w:lang w:val="fr-FR"/>
        </w:rPr>
        <w:t xml:space="preserve"> et que vous avez la situation en main / ou bien si vous arrivez à convaincre les autres joueurs de vous laisser partir.</w:t>
      </w:r>
    </w:p>
    <w:p w14:paraId="6056A1E3" w14:textId="2365430F" w:rsidR="00AE56F2" w:rsidRPr="00EA4F1C" w:rsidRDefault="00AE56F2">
      <w:pPr>
        <w:rPr>
          <w:lang w:val="fr-FR"/>
        </w:rPr>
      </w:pPr>
      <w:r w:rsidRPr="00EA4F1C">
        <w:rPr>
          <w:lang w:val="fr-FR"/>
        </w:rPr>
        <w:br w:type="page"/>
      </w:r>
    </w:p>
    <w:p w14:paraId="72358523" w14:textId="112C7142" w:rsidR="00D64946" w:rsidRPr="00EA4F1C" w:rsidRDefault="00D64946" w:rsidP="00D01DDF">
      <w:pPr>
        <w:pStyle w:val="Titre1"/>
        <w:rPr>
          <w:rFonts w:asciiTheme="minorHAnsi" w:hAnsiTheme="minorHAnsi"/>
          <w:sz w:val="56"/>
          <w:szCs w:val="56"/>
          <w:u w:val="single"/>
          <w:lang w:val="fr-FR"/>
        </w:rPr>
      </w:pPr>
      <w:r w:rsidRPr="00EA4F1C">
        <w:rPr>
          <w:rFonts w:asciiTheme="minorHAnsi" w:hAnsiTheme="minorHAnsi"/>
          <w:sz w:val="56"/>
          <w:szCs w:val="56"/>
          <w:u w:val="single"/>
          <w:lang w:val="fr-FR"/>
        </w:rPr>
        <w:lastRenderedPageBreak/>
        <w:t xml:space="preserve">Titus </w:t>
      </w:r>
      <w:proofErr w:type="spellStart"/>
      <w:r w:rsidRPr="00EA4F1C">
        <w:rPr>
          <w:rFonts w:asciiTheme="minorHAnsi" w:hAnsiTheme="minorHAnsi"/>
          <w:sz w:val="56"/>
          <w:szCs w:val="56"/>
          <w:u w:val="single"/>
          <w:lang w:val="fr-FR"/>
        </w:rPr>
        <w:t>Lulius</w:t>
      </w:r>
      <w:proofErr w:type="spellEnd"/>
    </w:p>
    <w:p w14:paraId="0CE3DC1C" w14:textId="0E190DDD" w:rsidR="00D01DDF" w:rsidRPr="00EA4F1C" w:rsidRDefault="00D01DDF" w:rsidP="00D01DDF">
      <w:pPr>
        <w:pStyle w:val="Titre1"/>
        <w:rPr>
          <w:rFonts w:asciiTheme="minorHAnsi" w:hAnsiTheme="minorHAnsi"/>
          <w:lang w:val="fr-FR"/>
        </w:rPr>
      </w:pPr>
      <w:r w:rsidRPr="00EA4F1C">
        <w:rPr>
          <w:rFonts w:asciiTheme="minorHAnsi" w:hAnsiTheme="minorHAnsi"/>
          <w:lang w:val="fr-FR"/>
        </w:rPr>
        <w:t xml:space="preserve">Titus </w:t>
      </w:r>
      <w:proofErr w:type="spellStart"/>
      <w:r w:rsidRPr="00EA4F1C">
        <w:rPr>
          <w:rFonts w:asciiTheme="minorHAnsi" w:hAnsiTheme="minorHAnsi"/>
          <w:lang w:val="fr-FR"/>
        </w:rPr>
        <w:t>Lulius</w:t>
      </w:r>
      <w:proofErr w:type="spellEnd"/>
    </w:p>
    <w:p w14:paraId="1C7FC3DD" w14:textId="77777777" w:rsidR="00D01DDF" w:rsidRPr="00EA4F1C" w:rsidRDefault="00D01DDF" w:rsidP="00D01DDF">
      <w:pPr>
        <w:rPr>
          <w:lang w:val="fr-FR"/>
        </w:rPr>
      </w:pPr>
      <w:r w:rsidRPr="00EA4F1C">
        <w:rPr>
          <w:lang w:val="fr-FR"/>
        </w:rPr>
        <w:t>Une bonne soirée en perspective</w:t>
      </w:r>
    </w:p>
    <w:p w14:paraId="6C89B6C5" w14:textId="77777777" w:rsidR="00D01DDF" w:rsidRPr="00EA4F1C" w:rsidRDefault="00D01DDF" w:rsidP="00D01DDF">
      <w:r w:rsidRPr="00EA4F1C">
        <w:t xml:space="preserve">Vos </w:t>
      </w:r>
      <w:proofErr w:type="spellStart"/>
      <w:r w:rsidRPr="00EA4F1C">
        <w:t>Objectifs</w:t>
      </w:r>
      <w:proofErr w:type="spellEnd"/>
      <w:r w:rsidRPr="00EA4F1C">
        <w:t xml:space="preserve"> </w:t>
      </w:r>
      <w:proofErr w:type="spellStart"/>
      <w:r w:rsidRPr="00EA4F1C">
        <w:t>sont</w:t>
      </w:r>
      <w:proofErr w:type="spellEnd"/>
      <w:r w:rsidRPr="00EA4F1C">
        <w:t>:</w:t>
      </w:r>
    </w:p>
    <w:p w14:paraId="45DA47AA" w14:textId="11C2674F" w:rsidR="00D01DDF" w:rsidRPr="00EA4F1C" w:rsidRDefault="00D01DDF" w:rsidP="00D01DDF">
      <w:pPr>
        <w:pStyle w:val="Listepuces"/>
        <w:rPr>
          <w:lang w:val="fr-FR"/>
        </w:rPr>
      </w:pPr>
      <w:r w:rsidRPr="00EA4F1C">
        <w:rPr>
          <w:lang w:val="fr-FR"/>
        </w:rPr>
        <w:t xml:space="preserve">Trouver des financements pour son prochain spectacle de gladiateurs, espérant que l'un des investisseurs potentiels, comme Gaius Cornelius ou Antonius </w:t>
      </w:r>
      <w:proofErr w:type="spellStart"/>
      <w:r w:rsidRPr="00EA4F1C">
        <w:rPr>
          <w:lang w:val="fr-FR"/>
        </w:rPr>
        <w:t>Martialus</w:t>
      </w:r>
      <w:proofErr w:type="spellEnd"/>
      <w:r w:rsidRPr="00EA4F1C">
        <w:rPr>
          <w:lang w:val="fr-FR"/>
        </w:rPr>
        <w:t>, acceptera de le soutenir financièrement.</w:t>
      </w:r>
    </w:p>
    <w:p w14:paraId="274426BD" w14:textId="77777777" w:rsidR="00D01DDF" w:rsidRPr="00EA4F1C" w:rsidRDefault="00D01DDF" w:rsidP="00D01DDF">
      <w:pPr>
        <w:pStyle w:val="Listepuces"/>
        <w:numPr>
          <w:ilvl w:val="0"/>
          <w:numId w:val="0"/>
        </w:numPr>
        <w:ind w:left="360" w:hanging="360"/>
        <w:rPr>
          <w:sz w:val="24"/>
          <w:lang w:val="fr-FR"/>
        </w:rPr>
      </w:pPr>
    </w:p>
    <w:p w14:paraId="7C8EDEFF" w14:textId="77777777" w:rsidR="00D01DDF" w:rsidRPr="00EA4F1C" w:rsidRDefault="00D01DDF" w:rsidP="00D01DDF">
      <w:pPr>
        <w:pStyle w:val="Listepuces"/>
        <w:numPr>
          <w:ilvl w:val="0"/>
          <w:numId w:val="0"/>
        </w:numPr>
        <w:ind w:left="360" w:hanging="360"/>
        <w:rPr>
          <w:sz w:val="24"/>
          <w:lang w:val="fr-FR"/>
        </w:rPr>
      </w:pPr>
    </w:p>
    <w:p w14:paraId="100DE1A3" w14:textId="1A82B168" w:rsidR="00D01DDF" w:rsidRPr="00EA4F1C" w:rsidRDefault="00D01DDF" w:rsidP="00D01DDF">
      <w:pPr>
        <w:pStyle w:val="Titre1"/>
        <w:rPr>
          <w:rFonts w:asciiTheme="minorHAnsi" w:hAnsiTheme="minorHAnsi"/>
          <w:lang w:val="fr-FR"/>
        </w:rPr>
      </w:pPr>
      <w:r w:rsidRPr="00EA4F1C">
        <w:rPr>
          <w:rFonts w:asciiTheme="minorHAnsi" w:hAnsiTheme="minorHAnsi"/>
          <w:lang w:val="fr-FR"/>
        </w:rPr>
        <w:t xml:space="preserve">Titus </w:t>
      </w:r>
      <w:proofErr w:type="spellStart"/>
      <w:proofErr w:type="gramStart"/>
      <w:r w:rsidRPr="00EA4F1C">
        <w:rPr>
          <w:rFonts w:asciiTheme="minorHAnsi" w:hAnsiTheme="minorHAnsi"/>
          <w:lang w:val="fr-FR"/>
        </w:rPr>
        <w:t>Lulius</w:t>
      </w:r>
      <w:proofErr w:type="spellEnd"/>
      <w:r w:rsidRPr="00EA4F1C">
        <w:rPr>
          <w:rFonts w:asciiTheme="minorHAnsi" w:hAnsiTheme="minorHAnsi"/>
          <w:lang w:val="fr-FR"/>
        </w:rPr>
        <w:t>:</w:t>
      </w:r>
      <w:proofErr w:type="gramEnd"/>
    </w:p>
    <w:p w14:paraId="7F95ED92" w14:textId="77777777" w:rsidR="00D01DDF" w:rsidRPr="00EA4F1C" w:rsidRDefault="00D01DDF" w:rsidP="00D01DDF">
      <w:pPr>
        <w:rPr>
          <w:lang w:val="fr-FR"/>
        </w:rPr>
      </w:pPr>
      <w:r w:rsidRPr="00EA4F1C">
        <w:rPr>
          <w:lang w:val="fr-FR"/>
        </w:rPr>
        <w:t>ACTE I</w:t>
      </w:r>
    </w:p>
    <w:p w14:paraId="35C8058E" w14:textId="435B8BEC" w:rsidR="00D01DDF" w:rsidRPr="00EA4F1C" w:rsidRDefault="00EA4F1C" w:rsidP="00D01DDF">
      <w:pPr>
        <w:pStyle w:val="Listepuces"/>
        <w:rPr>
          <w:lang w:val="fr-FR"/>
        </w:rPr>
      </w:pPr>
      <w:r w:rsidRPr="00EA4F1C">
        <w:rPr>
          <w:sz w:val="24"/>
          <w:lang w:val="fr-FR"/>
        </w:rPr>
        <w:t xml:space="preserve">Après que Marcus se soit levé de table : </w:t>
      </w:r>
      <w:r w:rsidR="00D01DDF" w:rsidRPr="00EA4F1C">
        <w:rPr>
          <w:sz w:val="24"/>
          <w:lang w:val="fr-FR"/>
        </w:rPr>
        <w:t xml:space="preserve">Suivez </w:t>
      </w:r>
      <w:r w:rsidR="003B7C8B" w:rsidRPr="00EA4F1C">
        <w:rPr>
          <w:sz w:val="24"/>
          <w:lang w:val="fr-FR"/>
        </w:rPr>
        <w:t xml:space="preserve">Gaius Cornelius afin de voir si ce dernier pourrait financer </w:t>
      </w:r>
      <w:proofErr w:type="gramStart"/>
      <w:r w:rsidR="003B7C8B" w:rsidRPr="00EA4F1C">
        <w:rPr>
          <w:sz w:val="24"/>
          <w:lang w:val="fr-FR"/>
        </w:rPr>
        <w:t>votre futurs combats</w:t>
      </w:r>
      <w:proofErr w:type="gramEnd"/>
      <w:r w:rsidR="003B7C8B" w:rsidRPr="00EA4F1C">
        <w:rPr>
          <w:sz w:val="24"/>
          <w:lang w:val="fr-FR"/>
        </w:rPr>
        <w:t xml:space="preserve">. </w:t>
      </w:r>
      <w:proofErr w:type="gramStart"/>
      <w:r w:rsidR="003B7C8B" w:rsidRPr="00EA4F1C">
        <w:rPr>
          <w:sz w:val="24"/>
          <w:lang w:val="fr-FR"/>
        </w:rPr>
        <w:t>Amadouez le</w:t>
      </w:r>
      <w:proofErr w:type="gramEnd"/>
      <w:r w:rsidR="003B7C8B" w:rsidRPr="00EA4F1C">
        <w:rPr>
          <w:sz w:val="24"/>
          <w:lang w:val="fr-FR"/>
        </w:rPr>
        <w:t xml:space="preserve"> en indiquant à quel point vous aimez César.</w:t>
      </w:r>
    </w:p>
    <w:p w14:paraId="1FFC86E0" w14:textId="7D19D354" w:rsidR="005C2544" w:rsidRPr="00EA4F1C" w:rsidRDefault="005C2544" w:rsidP="00D01DDF">
      <w:pPr>
        <w:pStyle w:val="Listepuces"/>
        <w:rPr>
          <w:lang w:val="fr-FR"/>
        </w:rPr>
      </w:pPr>
      <w:r w:rsidRPr="00EA4F1C">
        <w:rPr>
          <w:sz w:val="24"/>
          <w:lang w:val="fr-FR"/>
        </w:rPr>
        <w:t>Ensuite si cela n’a pas marché allez voir Antonius.</w:t>
      </w:r>
    </w:p>
    <w:p w14:paraId="7ECA4EB8" w14:textId="77777777" w:rsidR="005C7B17" w:rsidRPr="00EA4F1C" w:rsidRDefault="005C7B17" w:rsidP="005C7B17">
      <w:pPr>
        <w:pStyle w:val="Listepuces"/>
        <w:numPr>
          <w:ilvl w:val="0"/>
          <w:numId w:val="0"/>
        </w:numPr>
        <w:ind w:left="360" w:hanging="360"/>
        <w:rPr>
          <w:lang w:val="fr-FR"/>
        </w:rPr>
      </w:pPr>
    </w:p>
    <w:p w14:paraId="6E74805E" w14:textId="77777777" w:rsidR="00EF3D49" w:rsidRPr="00EA4F1C" w:rsidRDefault="00EF3D49" w:rsidP="00EF3D49">
      <w:pPr>
        <w:pStyle w:val="Titre1"/>
        <w:rPr>
          <w:rFonts w:asciiTheme="minorHAnsi" w:hAnsiTheme="minorHAnsi"/>
          <w:lang w:val="fr-FR"/>
        </w:rPr>
      </w:pPr>
      <w:r w:rsidRPr="00EA4F1C">
        <w:rPr>
          <w:rFonts w:asciiTheme="minorHAnsi" w:hAnsiTheme="minorHAnsi"/>
          <w:lang w:val="fr-FR"/>
        </w:rPr>
        <w:t xml:space="preserve">Titus </w:t>
      </w:r>
      <w:proofErr w:type="spellStart"/>
      <w:proofErr w:type="gramStart"/>
      <w:r w:rsidRPr="00EA4F1C">
        <w:rPr>
          <w:rFonts w:asciiTheme="minorHAnsi" w:hAnsiTheme="minorHAnsi"/>
          <w:lang w:val="fr-FR"/>
        </w:rPr>
        <w:t>Lulius</w:t>
      </w:r>
      <w:proofErr w:type="spellEnd"/>
      <w:r w:rsidRPr="00EA4F1C">
        <w:rPr>
          <w:rFonts w:asciiTheme="minorHAnsi" w:hAnsiTheme="minorHAnsi"/>
          <w:lang w:val="fr-FR"/>
        </w:rPr>
        <w:t>:</w:t>
      </w:r>
      <w:proofErr w:type="gramEnd"/>
    </w:p>
    <w:p w14:paraId="066D82E0" w14:textId="536848AF" w:rsidR="00EF3D49" w:rsidRPr="00EA4F1C" w:rsidRDefault="00EF3D49" w:rsidP="00EF3D49">
      <w:pPr>
        <w:rPr>
          <w:lang w:val="fr-FR"/>
        </w:rPr>
      </w:pPr>
      <w:r w:rsidRPr="00EA4F1C">
        <w:rPr>
          <w:lang w:val="fr-FR"/>
        </w:rPr>
        <w:t xml:space="preserve">ACTE </w:t>
      </w:r>
      <w:proofErr w:type="spellStart"/>
      <w:r w:rsidRPr="00EA4F1C">
        <w:rPr>
          <w:lang w:val="fr-FR"/>
        </w:rPr>
        <w:t>Iquater</w:t>
      </w:r>
      <w:proofErr w:type="spellEnd"/>
    </w:p>
    <w:p w14:paraId="39855FD6" w14:textId="7F9D7422" w:rsidR="00EF3D49" w:rsidRPr="00EA4F1C" w:rsidRDefault="00EF3D49" w:rsidP="00EF3D49">
      <w:pPr>
        <w:pStyle w:val="Listepuces"/>
        <w:rPr>
          <w:sz w:val="24"/>
          <w:lang w:val="fr-FR"/>
        </w:rPr>
      </w:pPr>
      <w:r w:rsidRPr="00EA4F1C">
        <w:rPr>
          <w:sz w:val="24"/>
          <w:lang w:val="fr-FR"/>
        </w:rPr>
        <w:t>Prévenez tout le monde que vous allez faire une démonstration de combat dans la bibliothèque. Vous demanderez aux gens de faire des papiers cailloux ciseaux avec tout le monde</w:t>
      </w:r>
      <w:r w:rsidR="005A7F93" w:rsidRPr="00EA4F1C">
        <w:rPr>
          <w:sz w:val="24"/>
          <w:lang w:val="fr-FR"/>
        </w:rPr>
        <w:t xml:space="preserve"> en manche de 3 gagnantes</w:t>
      </w:r>
      <w:r w:rsidRPr="00EA4F1C">
        <w:rPr>
          <w:sz w:val="24"/>
          <w:lang w:val="fr-FR"/>
        </w:rPr>
        <w:t>.</w:t>
      </w:r>
      <w:r w:rsidR="005A7F93" w:rsidRPr="00EA4F1C">
        <w:rPr>
          <w:sz w:val="24"/>
          <w:lang w:val="fr-FR"/>
        </w:rPr>
        <w:t xml:space="preserve"> Pendant </w:t>
      </w:r>
      <w:proofErr w:type="gramStart"/>
      <w:r w:rsidR="005A7F93" w:rsidRPr="00EA4F1C">
        <w:rPr>
          <w:sz w:val="24"/>
          <w:lang w:val="fr-FR"/>
        </w:rPr>
        <w:t>les papier</w:t>
      </w:r>
      <w:proofErr w:type="gramEnd"/>
      <w:r w:rsidR="005A7F93" w:rsidRPr="00EA4F1C">
        <w:rPr>
          <w:sz w:val="24"/>
          <w:lang w:val="fr-FR"/>
        </w:rPr>
        <w:t xml:space="preserve"> cailloux ciseaux, il est </w:t>
      </w:r>
      <w:proofErr w:type="gramStart"/>
      <w:r w:rsidR="005A7F93" w:rsidRPr="00EA4F1C">
        <w:rPr>
          <w:sz w:val="24"/>
          <w:lang w:val="fr-FR"/>
        </w:rPr>
        <w:t>impératifs</w:t>
      </w:r>
      <w:proofErr w:type="gramEnd"/>
      <w:r w:rsidR="005A7F93" w:rsidRPr="00EA4F1C">
        <w:rPr>
          <w:sz w:val="24"/>
          <w:lang w:val="fr-FR"/>
        </w:rPr>
        <w:t xml:space="preserve"> que vous </w:t>
      </w:r>
      <w:proofErr w:type="gramStart"/>
      <w:r w:rsidR="005A7F93" w:rsidRPr="00EA4F1C">
        <w:rPr>
          <w:sz w:val="24"/>
          <w:lang w:val="fr-FR"/>
        </w:rPr>
        <w:t>trois premières manche</w:t>
      </w:r>
      <w:proofErr w:type="gramEnd"/>
      <w:r w:rsidR="005A7F93" w:rsidRPr="00EA4F1C">
        <w:rPr>
          <w:sz w:val="24"/>
          <w:lang w:val="fr-FR"/>
        </w:rPr>
        <w:t xml:space="preserve"> soient toujours le </w:t>
      </w:r>
      <w:proofErr w:type="spellStart"/>
      <w:r w:rsidR="005A7F93" w:rsidRPr="00EA4F1C">
        <w:rPr>
          <w:sz w:val="24"/>
          <w:lang w:val="fr-FR"/>
        </w:rPr>
        <w:t>meme</w:t>
      </w:r>
      <w:proofErr w:type="spellEnd"/>
      <w:r w:rsidR="005A7F93" w:rsidRPr="00EA4F1C">
        <w:rPr>
          <w:sz w:val="24"/>
          <w:lang w:val="fr-FR"/>
        </w:rPr>
        <w:t xml:space="preserve"> signe.</w:t>
      </w:r>
    </w:p>
    <w:p w14:paraId="4CBA7087" w14:textId="77777777" w:rsidR="00EF3D49" w:rsidRPr="00EA4F1C" w:rsidRDefault="00EF3D49" w:rsidP="00EF3D49">
      <w:pPr>
        <w:pStyle w:val="Listepuces"/>
        <w:numPr>
          <w:ilvl w:val="0"/>
          <w:numId w:val="0"/>
        </w:numPr>
        <w:ind w:left="360" w:hanging="360"/>
        <w:rPr>
          <w:lang w:val="fr-FR"/>
        </w:rPr>
      </w:pPr>
    </w:p>
    <w:p w14:paraId="2A8BF22B" w14:textId="76CB9585" w:rsidR="00626C63" w:rsidRPr="00EA4F1C" w:rsidRDefault="00626C63" w:rsidP="00626C63">
      <w:pPr>
        <w:pStyle w:val="Titre1"/>
        <w:rPr>
          <w:rFonts w:asciiTheme="minorHAnsi" w:hAnsiTheme="minorHAnsi"/>
          <w:lang w:val="fr-FR"/>
        </w:rPr>
      </w:pPr>
      <w:r w:rsidRPr="00EA4F1C">
        <w:rPr>
          <w:rFonts w:asciiTheme="minorHAnsi" w:hAnsiTheme="minorHAnsi"/>
          <w:lang w:val="fr-FR"/>
        </w:rPr>
        <w:t xml:space="preserve">Titus </w:t>
      </w:r>
      <w:proofErr w:type="spellStart"/>
      <w:proofErr w:type="gramStart"/>
      <w:r w:rsidRPr="00EA4F1C">
        <w:rPr>
          <w:rFonts w:asciiTheme="minorHAnsi" w:hAnsiTheme="minorHAnsi"/>
          <w:lang w:val="fr-FR"/>
        </w:rPr>
        <w:t>Lulius</w:t>
      </w:r>
      <w:proofErr w:type="spellEnd"/>
      <w:r w:rsidRPr="00EA4F1C">
        <w:rPr>
          <w:rFonts w:asciiTheme="minorHAnsi" w:hAnsiTheme="minorHAnsi"/>
          <w:lang w:val="fr-FR"/>
        </w:rPr>
        <w:t>:</w:t>
      </w:r>
      <w:proofErr w:type="gramEnd"/>
    </w:p>
    <w:p w14:paraId="55D61B9C" w14:textId="77777777" w:rsidR="00626C63" w:rsidRPr="00EA4F1C" w:rsidRDefault="00626C63" w:rsidP="00626C63">
      <w:pPr>
        <w:rPr>
          <w:lang w:val="fr-FR"/>
        </w:rPr>
      </w:pPr>
      <w:r w:rsidRPr="00EA4F1C">
        <w:rPr>
          <w:lang w:val="fr-FR"/>
        </w:rPr>
        <w:t>ACTE II</w:t>
      </w:r>
    </w:p>
    <w:p w14:paraId="26EF3D72" w14:textId="7004C753" w:rsidR="003B7C8B" w:rsidRPr="00EA4F1C" w:rsidRDefault="00626C63" w:rsidP="00D64946">
      <w:pPr>
        <w:pStyle w:val="Listepuces"/>
        <w:rPr>
          <w:lang w:val="fr-FR"/>
        </w:rPr>
      </w:pPr>
      <w:r w:rsidRPr="00EA4F1C">
        <w:rPr>
          <w:sz w:val="24"/>
          <w:lang w:val="fr-FR"/>
        </w:rPr>
        <w:t xml:space="preserve">Vous pouvez </w:t>
      </w:r>
      <w:r w:rsidRPr="00EA4F1C">
        <w:rPr>
          <w:b/>
          <w:bCs/>
          <w:sz w:val="24"/>
          <w:lang w:val="fr-FR"/>
        </w:rPr>
        <w:t>prendre en main la situation</w:t>
      </w:r>
      <w:r w:rsidRPr="00EA4F1C">
        <w:rPr>
          <w:sz w:val="24"/>
          <w:lang w:val="fr-FR"/>
        </w:rPr>
        <w:t xml:space="preserve">. Vous avez en effet une arme sur vous et vous êtes très bien entrainé au combat. Si personne ne vous résiste vous décidez alors de </w:t>
      </w:r>
      <w:proofErr w:type="spellStart"/>
      <w:r w:rsidRPr="00EA4F1C">
        <w:rPr>
          <w:sz w:val="24"/>
          <w:lang w:val="fr-FR"/>
        </w:rPr>
        <w:t>l</w:t>
      </w:r>
      <w:proofErr w:type="spellEnd"/>
      <w:r w:rsidRPr="00EA4F1C">
        <w:rPr>
          <w:sz w:val="24"/>
          <w:lang w:val="fr-FR"/>
        </w:rPr>
        <w:t xml:space="preserve"> marche à suivre pour le jeu.</w:t>
      </w:r>
    </w:p>
    <w:p w14:paraId="16795F07" w14:textId="493F4E08" w:rsidR="003B7C8B" w:rsidRPr="00EA4F1C" w:rsidRDefault="003B7C8B">
      <w:pPr>
        <w:rPr>
          <w:lang w:val="fr-FR"/>
        </w:rPr>
      </w:pPr>
      <w:r w:rsidRPr="00EA4F1C">
        <w:rPr>
          <w:lang w:val="fr-FR"/>
        </w:rPr>
        <w:lastRenderedPageBreak/>
        <w:br w:type="page"/>
      </w:r>
    </w:p>
    <w:p w14:paraId="2B4D95A3" w14:textId="4B058AC9" w:rsidR="00D64946" w:rsidRPr="00EA4F1C" w:rsidRDefault="00D64946" w:rsidP="003B7C8B">
      <w:pPr>
        <w:pStyle w:val="Titre1"/>
        <w:rPr>
          <w:rFonts w:asciiTheme="minorHAnsi" w:hAnsiTheme="minorHAnsi"/>
          <w:sz w:val="56"/>
          <w:szCs w:val="56"/>
          <w:u w:val="single"/>
          <w:lang w:val="fr-FR"/>
        </w:rPr>
      </w:pPr>
      <w:proofErr w:type="spellStart"/>
      <w:r w:rsidRPr="00EA4F1C">
        <w:rPr>
          <w:rFonts w:asciiTheme="minorHAnsi" w:hAnsiTheme="minorHAnsi"/>
          <w:sz w:val="56"/>
          <w:szCs w:val="56"/>
          <w:u w:val="single"/>
          <w:lang w:val="fr-FR"/>
        </w:rPr>
        <w:lastRenderedPageBreak/>
        <w:t>Aulus</w:t>
      </w:r>
      <w:proofErr w:type="spellEnd"/>
      <w:r w:rsidRPr="00EA4F1C">
        <w:rPr>
          <w:rFonts w:asciiTheme="minorHAnsi" w:hAnsiTheme="minorHAnsi"/>
          <w:sz w:val="56"/>
          <w:szCs w:val="56"/>
          <w:u w:val="single"/>
          <w:lang w:val="fr-FR"/>
        </w:rPr>
        <w:t xml:space="preserve"> </w:t>
      </w:r>
      <w:proofErr w:type="spellStart"/>
      <w:r w:rsidRPr="00EA4F1C">
        <w:rPr>
          <w:rFonts w:asciiTheme="minorHAnsi" w:hAnsiTheme="minorHAnsi"/>
          <w:sz w:val="56"/>
          <w:szCs w:val="56"/>
          <w:u w:val="single"/>
          <w:lang w:val="fr-FR"/>
        </w:rPr>
        <w:t>Sapius</w:t>
      </w:r>
      <w:proofErr w:type="spellEnd"/>
    </w:p>
    <w:p w14:paraId="7924AAB9" w14:textId="025FABC7" w:rsidR="003B7C8B" w:rsidRPr="00EA4F1C" w:rsidRDefault="003B7C8B" w:rsidP="003B7C8B">
      <w:pPr>
        <w:pStyle w:val="Titre1"/>
        <w:rPr>
          <w:rFonts w:asciiTheme="minorHAnsi" w:hAnsiTheme="minorHAnsi"/>
          <w:lang w:val="fr-FR"/>
        </w:rPr>
      </w:pPr>
      <w:proofErr w:type="spellStart"/>
      <w:r w:rsidRPr="00EA4F1C">
        <w:rPr>
          <w:rFonts w:asciiTheme="minorHAnsi" w:hAnsiTheme="minorHAnsi"/>
          <w:lang w:val="fr-FR"/>
        </w:rPr>
        <w:t>Aulus</w:t>
      </w:r>
      <w:proofErr w:type="spellEnd"/>
      <w:r w:rsidRPr="00EA4F1C">
        <w:rPr>
          <w:rFonts w:asciiTheme="minorHAnsi" w:hAnsiTheme="minorHAnsi"/>
          <w:lang w:val="fr-FR"/>
        </w:rPr>
        <w:t xml:space="preserve"> </w:t>
      </w:r>
      <w:proofErr w:type="spellStart"/>
      <w:r w:rsidRPr="00EA4F1C">
        <w:rPr>
          <w:rFonts w:asciiTheme="minorHAnsi" w:hAnsiTheme="minorHAnsi"/>
          <w:lang w:val="fr-FR"/>
        </w:rPr>
        <w:t>Sapius</w:t>
      </w:r>
      <w:proofErr w:type="spellEnd"/>
    </w:p>
    <w:p w14:paraId="0EB68082" w14:textId="77777777" w:rsidR="003B7C8B" w:rsidRPr="00EA4F1C" w:rsidRDefault="003B7C8B" w:rsidP="003B7C8B">
      <w:pPr>
        <w:rPr>
          <w:lang w:val="fr-FR"/>
        </w:rPr>
      </w:pPr>
      <w:r w:rsidRPr="00EA4F1C">
        <w:rPr>
          <w:lang w:val="fr-FR"/>
        </w:rPr>
        <w:t>Une bonne soirée en perspective</w:t>
      </w:r>
    </w:p>
    <w:p w14:paraId="0A6CB41A" w14:textId="77777777" w:rsidR="003B7C8B" w:rsidRPr="00EA4F1C" w:rsidRDefault="003B7C8B" w:rsidP="003B7C8B">
      <w:r w:rsidRPr="00EA4F1C">
        <w:t xml:space="preserve">Vos </w:t>
      </w:r>
      <w:proofErr w:type="spellStart"/>
      <w:r w:rsidRPr="00EA4F1C">
        <w:t>Objectifs</w:t>
      </w:r>
      <w:proofErr w:type="spellEnd"/>
      <w:r w:rsidRPr="00EA4F1C">
        <w:t xml:space="preserve"> </w:t>
      </w:r>
      <w:proofErr w:type="spellStart"/>
      <w:r w:rsidRPr="00EA4F1C">
        <w:t>sont</w:t>
      </w:r>
      <w:proofErr w:type="spellEnd"/>
      <w:r w:rsidRPr="00EA4F1C">
        <w:t>:</w:t>
      </w:r>
    </w:p>
    <w:p w14:paraId="0745F7C1" w14:textId="0F7F192C" w:rsidR="003B7C8B" w:rsidRPr="00EA4F1C" w:rsidRDefault="003B7C8B" w:rsidP="003B7C8B">
      <w:pPr>
        <w:pStyle w:val="Listepuces"/>
        <w:rPr>
          <w:lang w:val="fr-FR"/>
        </w:rPr>
      </w:pPr>
      <w:proofErr w:type="spellStart"/>
      <w:r w:rsidRPr="00EA4F1C">
        <w:rPr>
          <w:lang w:val="fr-FR"/>
        </w:rPr>
        <w:t>Aulus</w:t>
      </w:r>
      <w:proofErr w:type="spellEnd"/>
      <w:r w:rsidRPr="00EA4F1C">
        <w:rPr>
          <w:lang w:val="fr-FR"/>
        </w:rPr>
        <w:t xml:space="preserve"> cherche à récupérer un livre précieux qui a été volé à son ancien maître par Marcus </w:t>
      </w:r>
      <w:proofErr w:type="spellStart"/>
      <w:r w:rsidRPr="00EA4F1C">
        <w:rPr>
          <w:lang w:val="fr-FR"/>
        </w:rPr>
        <w:t>Longinus</w:t>
      </w:r>
      <w:proofErr w:type="spellEnd"/>
      <w:r w:rsidRPr="00EA4F1C">
        <w:rPr>
          <w:lang w:val="fr-FR"/>
        </w:rPr>
        <w:t xml:space="preserve"> et le restituer à Athènes</w:t>
      </w:r>
    </w:p>
    <w:p w14:paraId="4E9BD3B7" w14:textId="77777777" w:rsidR="003B7C8B" w:rsidRPr="00EA4F1C" w:rsidRDefault="003B7C8B" w:rsidP="003B7C8B">
      <w:pPr>
        <w:pStyle w:val="Listepuces"/>
        <w:numPr>
          <w:ilvl w:val="0"/>
          <w:numId w:val="0"/>
        </w:numPr>
        <w:ind w:left="360" w:hanging="360"/>
        <w:rPr>
          <w:sz w:val="24"/>
          <w:lang w:val="fr-FR"/>
        </w:rPr>
      </w:pPr>
    </w:p>
    <w:p w14:paraId="4B15EE38" w14:textId="1DD4DFE2" w:rsidR="003B7C8B" w:rsidRPr="00EA4F1C" w:rsidRDefault="003B7C8B" w:rsidP="003B7C8B">
      <w:pPr>
        <w:pStyle w:val="Titre1"/>
        <w:rPr>
          <w:rFonts w:asciiTheme="minorHAnsi" w:hAnsiTheme="minorHAnsi"/>
          <w:lang w:val="fr-FR"/>
        </w:rPr>
      </w:pPr>
      <w:proofErr w:type="spellStart"/>
      <w:r w:rsidRPr="00EA4F1C">
        <w:rPr>
          <w:rFonts w:asciiTheme="minorHAnsi" w:hAnsiTheme="minorHAnsi"/>
          <w:lang w:val="fr-FR"/>
        </w:rPr>
        <w:t>Aulus</w:t>
      </w:r>
      <w:proofErr w:type="spellEnd"/>
      <w:r w:rsidRPr="00EA4F1C">
        <w:rPr>
          <w:rFonts w:asciiTheme="minorHAnsi" w:hAnsiTheme="minorHAnsi"/>
          <w:lang w:val="fr-FR"/>
        </w:rPr>
        <w:t xml:space="preserve"> </w:t>
      </w:r>
      <w:proofErr w:type="spellStart"/>
      <w:r w:rsidRPr="00EA4F1C">
        <w:rPr>
          <w:rFonts w:asciiTheme="minorHAnsi" w:hAnsiTheme="minorHAnsi"/>
          <w:lang w:val="fr-FR"/>
        </w:rPr>
        <w:t>Sapius</w:t>
      </w:r>
      <w:proofErr w:type="spellEnd"/>
    </w:p>
    <w:p w14:paraId="2360B2E9" w14:textId="77777777" w:rsidR="003B7C8B" w:rsidRPr="00EA4F1C" w:rsidRDefault="003B7C8B" w:rsidP="003B7C8B">
      <w:pPr>
        <w:rPr>
          <w:lang w:val="fr-FR"/>
        </w:rPr>
      </w:pPr>
      <w:r w:rsidRPr="00EA4F1C">
        <w:rPr>
          <w:lang w:val="fr-FR"/>
        </w:rPr>
        <w:t>ACTE I</w:t>
      </w:r>
    </w:p>
    <w:p w14:paraId="4FBC62F2" w14:textId="2A13AA70" w:rsidR="003B7C8B" w:rsidRPr="00EA4F1C" w:rsidRDefault="00EA4F1C" w:rsidP="003B7C8B">
      <w:pPr>
        <w:pStyle w:val="Listepuces"/>
        <w:rPr>
          <w:lang w:val="fr-FR"/>
        </w:rPr>
      </w:pPr>
      <w:r w:rsidRPr="00EA4F1C">
        <w:rPr>
          <w:sz w:val="24"/>
          <w:lang w:val="fr-FR"/>
        </w:rPr>
        <w:t xml:space="preserve">Après que Marcus se soit levé de table : </w:t>
      </w:r>
      <w:r w:rsidR="003B7C8B" w:rsidRPr="00EA4F1C">
        <w:rPr>
          <w:sz w:val="24"/>
          <w:lang w:val="fr-FR"/>
        </w:rPr>
        <w:t xml:space="preserve">Allez dans la </w:t>
      </w:r>
      <w:proofErr w:type="spellStart"/>
      <w:r w:rsidR="003B7C8B" w:rsidRPr="00EA4F1C">
        <w:rPr>
          <w:sz w:val="24"/>
          <w:lang w:val="fr-FR"/>
        </w:rPr>
        <w:t>biliothèque</w:t>
      </w:r>
      <w:proofErr w:type="spellEnd"/>
      <w:r w:rsidR="003B7C8B" w:rsidRPr="00EA4F1C">
        <w:rPr>
          <w:sz w:val="24"/>
          <w:lang w:val="fr-FR"/>
        </w:rPr>
        <w:t xml:space="preserve"> pour voir si vous trouvez une piste concernant le livre que vous êtes venu chercher.</w:t>
      </w:r>
    </w:p>
    <w:p w14:paraId="1CA1757B" w14:textId="77777777" w:rsidR="003B7C8B" w:rsidRPr="00EA4F1C" w:rsidRDefault="003B7C8B" w:rsidP="005C7B17">
      <w:pPr>
        <w:pStyle w:val="Listepuces"/>
        <w:numPr>
          <w:ilvl w:val="0"/>
          <w:numId w:val="0"/>
        </w:numPr>
        <w:ind w:left="360" w:hanging="360"/>
        <w:rPr>
          <w:lang w:val="fr-FR"/>
        </w:rPr>
      </w:pPr>
    </w:p>
    <w:p w14:paraId="2B860734" w14:textId="77777777" w:rsidR="00DA15B6" w:rsidRPr="00EA4F1C" w:rsidRDefault="00DA15B6" w:rsidP="00DA15B6">
      <w:pPr>
        <w:pStyle w:val="Titre1"/>
        <w:rPr>
          <w:rFonts w:asciiTheme="minorHAnsi" w:hAnsiTheme="minorHAnsi"/>
          <w:lang w:val="fr-FR"/>
        </w:rPr>
      </w:pPr>
      <w:proofErr w:type="spellStart"/>
      <w:r w:rsidRPr="00EA4F1C">
        <w:rPr>
          <w:rFonts w:asciiTheme="minorHAnsi" w:hAnsiTheme="minorHAnsi"/>
          <w:lang w:val="fr-FR"/>
        </w:rPr>
        <w:t>Aulus</w:t>
      </w:r>
      <w:proofErr w:type="spellEnd"/>
      <w:r w:rsidRPr="00EA4F1C">
        <w:rPr>
          <w:rFonts w:asciiTheme="minorHAnsi" w:hAnsiTheme="minorHAnsi"/>
          <w:lang w:val="fr-FR"/>
        </w:rPr>
        <w:t xml:space="preserve"> </w:t>
      </w:r>
      <w:proofErr w:type="spellStart"/>
      <w:r w:rsidRPr="00EA4F1C">
        <w:rPr>
          <w:rFonts w:asciiTheme="minorHAnsi" w:hAnsiTheme="minorHAnsi"/>
          <w:lang w:val="fr-FR"/>
        </w:rPr>
        <w:t>Sapius</w:t>
      </w:r>
      <w:proofErr w:type="spellEnd"/>
    </w:p>
    <w:p w14:paraId="4FCF17FA" w14:textId="4C63D365" w:rsidR="00DA15B6" w:rsidRPr="00EA4F1C" w:rsidRDefault="00DA15B6" w:rsidP="00DA15B6">
      <w:pPr>
        <w:rPr>
          <w:lang w:val="fr-FR"/>
        </w:rPr>
      </w:pPr>
      <w:r w:rsidRPr="00EA4F1C">
        <w:rPr>
          <w:lang w:val="fr-FR"/>
        </w:rPr>
        <w:t xml:space="preserve">ACTE </w:t>
      </w:r>
      <w:proofErr w:type="spellStart"/>
      <w:r w:rsidRPr="00EA4F1C">
        <w:rPr>
          <w:lang w:val="fr-FR"/>
        </w:rPr>
        <w:t>Iter</w:t>
      </w:r>
      <w:proofErr w:type="spellEnd"/>
    </w:p>
    <w:p w14:paraId="56D7B39A" w14:textId="2F09B72E" w:rsidR="00DA15B6" w:rsidRPr="00EA4F1C" w:rsidRDefault="00DA15B6" w:rsidP="00DA15B6">
      <w:pPr>
        <w:pStyle w:val="Listepuces"/>
        <w:rPr>
          <w:lang w:val="fr-FR"/>
        </w:rPr>
      </w:pPr>
      <w:r w:rsidRPr="00EA4F1C">
        <w:rPr>
          <w:sz w:val="24"/>
          <w:lang w:val="fr-FR"/>
        </w:rPr>
        <w:t>Demandez à tous le monde de venir écouter votre dernier traité de philosophie à l’endroit du domaine, attendez que tout le monde vienne et lisez votre traité.</w:t>
      </w:r>
    </w:p>
    <w:p w14:paraId="53CAF0D5" w14:textId="77777777" w:rsidR="00DA15B6" w:rsidRPr="00EA4F1C" w:rsidRDefault="00DA15B6" w:rsidP="005C7B17">
      <w:pPr>
        <w:pStyle w:val="Listepuces"/>
        <w:numPr>
          <w:ilvl w:val="0"/>
          <w:numId w:val="0"/>
        </w:numPr>
        <w:ind w:left="360" w:hanging="360"/>
        <w:rPr>
          <w:lang w:val="fr-FR"/>
        </w:rPr>
      </w:pPr>
    </w:p>
    <w:p w14:paraId="61ACE9AC" w14:textId="77777777" w:rsidR="003621F2" w:rsidRPr="00EA4F1C" w:rsidRDefault="003621F2" w:rsidP="003621F2">
      <w:pPr>
        <w:pStyle w:val="Titre1"/>
        <w:rPr>
          <w:rFonts w:asciiTheme="minorHAnsi" w:hAnsiTheme="minorHAnsi"/>
          <w:lang w:val="fr-FR"/>
        </w:rPr>
      </w:pPr>
      <w:proofErr w:type="spellStart"/>
      <w:r w:rsidRPr="00EA4F1C">
        <w:rPr>
          <w:rFonts w:asciiTheme="minorHAnsi" w:hAnsiTheme="minorHAnsi"/>
          <w:lang w:val="fr-FR"/>
        </w:rPr>
        <w:t>Aulus</w:t>
      </w:r>
      <w:proofErr w:type="spellEnd"/>
      <w:r w:rsidRPr="00EA4F1C">
        <w:rPr>
          <w:rFonts w:asciiTheme="minorHAnsi" w:hAnsiTheme="minorHAnsi"/>
          <w:lang w:val="fr-FR"/>
        </w:rPr>
        <w:t xml:space="preserve"> </w:t>
      </w:r>
      <w:proofErr w:type="spellStart"/>
      <w:r w:rsidRPr="00EA4F1C">
        <w:rPr>
          <w:rFonts w:asciiTheme="minorHAnsi" w:hAnsiTheme="minorHAnsi"/>
          <w:lang w:val="fr-FR"/>
        </w:rPr>
        <w:t>Sapius</w:t>
      </w:r>
      <w:proofErr w:type="spellEnd"/>
    </w:p>
    <w:p w14:paraId="418D44F3" w14:textId="422FF204" w:rsidR="003621F2" w:rsidRPr="00EA4F1C" w:rsidRDefault="003621F2" w:rsidP="003621F2">
      <w:pPr>
        <w:rPr>
          <w:lang w:val="fr-FR"/>
        </w:rPr>
      </w:pPr>
      <w:r w:rsidRPr="00EA4F1C">
        <w:rPr>
          <w:lang w:val="fr-FR"/>
        </w:rPr>
        <w:t xml:space="preserve">ACTE </w:t>
      </w:r>
      <w:proofErr w:type="spellStart"/>
      <w:r w:rsidRPr="00EA4F1C">
        <w:rPr>
          <w:lang w:val="fr-FR"/>
        </w:rPr>
        <w:t>Iquinter</w:t>
      </w:r>
      <w:proofErr w:type="spellEnd"/>
    </w:p>
    <w:p w14:paraId="639AF378" w14:textId="459065A1" w:rsidR="003621F2" w:rsidRPr="00EA4F1C" w:rsidRDefault="003621F2" w:rsidP="003621F2">
      <w:pPr>
        <w:pStyle w:val="Listepuces"/>
        <w:rPr>
          <w:lang w:val="fr-FR"/>
        </w:rPr>
      </w:pPr>
      <w:r w:rsidRPr="00EA4F1C">
        <w:rPr>
          <w:sz w:val="24"/>
          <w:lang w:val="fr-FR"/>
        </w:rPr>
        <w:t>Vous pourrez vous enfuir à un moment. Cependant il vous faut d’abord trouver la clef de l’écurie pour avoir accès aux chevaux.</w:t>
      </w:r>
    </w:p>
    <w:p w14:paraId="4A7B3097" w14:textId="77777777" w:rsidR="003621F2" w:rsidRPr="00EA4F1C" w:rsidRDefault="003621F2" w:rsidP="003621F2">
      <w:pPr>
        <w:pStyle w:val="Listepuces"/>
        <w:numPr>
          <w:ilvl w:val="0"/>
          <w:numId w:val="0"/>
        </w:numPr>
        <w:ind w:left="360" w:hanging="360"/>
        <w:rPr>
          <w:lang w:val="fr-FR"/>
        </w:rPr>
      </w:pPr>
    </w:p>
    <w:p w14:paraId="4FFA6E67" w14:textId="77777777" w:rsidR="00D64946" w:rsidRPr="00EA4F1C" w:rsidRDefault="00D64946" w:rsidP="003621F2">
      <w:pPr>
        <w:pStyle w:val="Listepuces"/>
        <w:numPr>
          <w:ilvl w:val="0"/>
          <w:numId w:val="0"/>
        </w:numPr>
        <w:ind w:left="360" w:hanging="360"/>
        <w:rPr>
          <w:lang w:val="fr-FR"/>
        </w:rPr>
      </w:pPr>
    </w:p>
    <w:p w14:paraId="68379694" w14:textId="77777777" w:rsidR="00D64946" w:rsidRPr="00EA4F1C" w:rsidRDefault="00D64946" w:rsidP="003621F2">
      <w:pPr>
        <w:pStyle w:val="Listepuces"/>
        <w:numPr>
          <w:ilvl w:val="0"/>
          <w:numId w:val="0"/>
        </w:numPr>
        <w:ind w:left="360" w:hanging="360"/>
        <w:rPr>
          <w:lang w:val="fr-FR"/>
        </w:rPr>
      </w:pPr>
    </w:p>
    <w:p w14:paraId="72D70B21" w14:textId="77777777" w:rsidR="00D64946" w:rsidRPr="00EA4F1C" w:rsidRDefault="00D64946" w:rsidP="003621F2">
      <w:pPr>
        <w:pStyle w:val="Listepuces"/>
        <w:numPr>
          <w:ilvl w:val="0"/>
          <w:numId w:val="0"/>
        </w:numPr>
        <w:ind w:left="360" w:hanging="360"/>
        <w:rPr>
          <w:lang w:val="fr-FR"/>
        </w:rPr>
      </w:pPr>
    </w:p>
    <w:p w14:paraId="3E6D2BAF" w14:textId="77777777" w:rsidR="00D64946" w:rsidRPr="00EA4F1C" w:rsidRDefault="00D64946" w:rsidP="003621F2">
      <w:pPr>
        <w:pStyle w:val="Listepuces"/>
        <w:numPr>
          <w:ilvl w:val="0"/>
          <w:numId w:val="0"/>
        </w:numPr>
        <w:ind w:left="360" w:hanging="360"/>
        <w:rPr>
          <w:lang w:val="fr-FR"/>
        </w:rPr>
      </w:pPr>
    </w:p>
    <w:p w14:paraId="776DF47A" w14:textId="77777777" w:rsidR="00D64946" w:rsidRPr="00EA4F1C" w:rsidRDefault="00D64946" w:rsidP="003621F2">
      <w:pPr>
        <w:pStyle w:val="Listepuces"/>
        <w:numPr>
          <w:ilvl w:val="0"/>
          <w:numId w:val="0"/>
        </w:numPr>
        <w:ind w:left="360" w:hanging="360"/>
        <w:rPr>
          <w:lang w:val="fr-FR"/>
        </w:rPr>
      </w:pPr>
    </w:p>
    <w:p w14:paraId="5982FA07" w14:textId="77777777" w:rsidR="004F380F" w:rsidRPr="00EA4F1C" w:rsidRDefault="004F380F" w:rsidP="004F380F">
      <w:pPr>
        <w:pStyle w:val="Titre1"/>
        <w:rPr>
          <w:rFonts w:asciiTheme="minorHAnsi" w:hAnsiTheme="minorHAnsi"/>
          <w:lang w:val="fr-FR"/>
        </w:rPr>
      </w:pPr>
      <w:proofErr w:type="spellStart"/>
      <w:r w:rsidRPr="00EA4F1C">
        <w:rPr>
          <w:rFonts w:asciiTheme="minorHAnsi" w:hAnsiTheme="minorHAnsi"/>
          <w:lang w:val="fr-FR"/>
        </w:rPr>
        <w:lastRenderedPageBreak/>
        <w:t>Aulus</w:t>
      </w:r>
      <w:proofErr w:type="spellEnd"/>
      <w:r w:rsidRPr="00EA4F1C">
        <w:rPr>
          <w:rFonts w:asciiTheme="minorHAnsi" w:hAnsiTheme="minorHAnsi"/>
          <w:lang w:val="fr-FR"/>
        </w:rPr>
        <w:t xml:space="preserve"> </w:t>
      </w:r>
      <w:proofErr w:type="spellStart"/>
      <w:proofErr w:type="gramStart"/>
      <w:r w:rsidRPr="00EA4F1C">
        <w:rPr>
          <w:rFonts w:asciiTheme="minorHAnsi" w:hAnsiTheme="minorHAnsi"/>
          <w:lang w:val="fr-FR"/>
        </w:rPr>
        <w:t>Sapius</w:t>
      </w:r>
      <w:proofErr w:type="spellEnd"/>
      <w:r w:rsidRPr="00EA4F1C">
        <w:rPr>
          <w:rFonts w:asciiTheme="minorHAnsi" w:hAnsiTheme="minorHAnsi"/>
          <w:lang w:val="fr-FR"/>
        </w:rPr>
        <w:t>:</w:t>
      </w:r>
      <w:proofErr w:type="gramEnd"/>
    </w:p>
    <w:p w14:paraId="10BEB397" w14:textId="28FEAF13" w:rsidR="004F380F" w:rsidRPr="00EA4F1C" w:rsidRDefault="004F380F" w:rsidP="004F380F">
      <w:pPr>
        <w:rPr>
          <w:lang w:val="fr-FR"/>
        </w:rPr>
      </w:pPr>
      <w:r w:rsidRPr="00EA4F1C">
        <w:rPr>
          <w:lang w:val="fr-FR"/>
        </w:rPr>
        <w:t>ACTE II</w:t>
      </w:r>
      <w:r w:rsidR="004453A8">
        <w:rPr>
          <w:lang w:val="fr-FR"/>
        </w:rPr>
        <w:t xml:space="preserve"> dégustation</w:t>
      </w:r>
    </w:p>
    <w:p w14:paraId="496597F2" w14:textId="33332D56" w:rsidR="004F380F" w:rsidRPr="004F380F" w:rsidRDefault="004F380F" w:rsidP="00742744">
      <w:pPr>
        <w:pStyle w:val="Listepuces"/>
        <w:rPr>
          <w:lang w:val="fr-FR"/>
        </w:rPr>
      </w:pPr>
      <w:r>
        <w:rPr>
          <w:sz w:val="24"/>
          <w:lang w:val="fr-FR"/>
        </w:rPr>
        <w:t>Au moment de la dégustation si vous n’avez pas encore utiliser votre antidote, vous pourrez le faire boire à quelqu’un qui est en train de mourir d’un poison pour le sauvez.</w:t>
      </w:r>
    </w:p>
    <w:p w14:paraId="3E272ABD" w14:textId="1C6AD477" w:rsidR="00742744" w:rsidRPr="00EA4F1C" w:rsidRDefault="00742744" w:rsidP="00742744">
      <w:pPr>
        <w:pStyle w:val="Titre1"/>
        <w:rPr>
          <w:rFonts w:asciiTheme="minorHAnsi" w:hAnsiTheme="minorHAnsi"/>
          <w:lang w:val="fr-FR"/>
        </w:rPr>
      </w:pPr>
      <w:proofErr w:type="spellStart"/>
      <w:r w:rsidRPr="00EA4F1C">
        <w:rPr>
          <w:rFonts w:asciiTheme="minorHAnsi" w:hAnsiTheme="minorHAnsi"/>
          <w:lang w:val="fr-FR"/>
        </w:rPr>
        <w:t>Aulus</w:t>
      </w:r>
      <w:proofErr w:type="spellEnd"/>
      <w:r w:rsidRPr="00EA4F1C">
        <w:rPr>
          <w:rFonts w:asciiTheme="minorHAnsi" w:hAnsiTheme="minorHAnsi"/>
          <w:lang w:val="fr-FR"/>
        </w:rPr>
        <w:t xml:space="preserve"> </w:t>
      </w:r>
      <w:proofErr w:type="spellStart"/>
      <w:proofErr w:type="gramStart"/>
      <w:r w:rsidRPr="00EA4F1C">
        <w:rPr>
          <w:rFonts w:asciiTheme="minorHAnsi" w:hAnsiTheme="minorHAnsi"/>
          <w:lang w:val="fr-FR"/>
        </w:rPr>
        <w:t>Sapius</w:t>
      </w:r>
      <w:proofErr w:type="spellEnd"/>
      <w:r w:rsidRPr="00EA4F1C">
        <w:rPr>
          <w:rFonts w:asciiTheme="minorHAnsi" w:hAnsiTheme="minorHAnsi"/>
          <w:lang w:val="fr-FR"/>
        </w:rPr>
        <w:t>:</w:t>
      </w:r>
      <w:proofErr w:type="gramEnd"/>
    </w:p>
    <w:p w14:paraId="7F9F6F9F" w14:textId="77777777" w:rsidR="00742744" w:rsidRPr="00EA4F1C" w:rsidRDefault="00742744" w:rsidP="00742744">
      <w:pPr>
        <w:rPr>
          <w:lang w:val="fr-FR"/>
        </w:rPr>
      </w:pPr>
      <w:r w:rsidRPr="00EA4F1C">
        <w:rPr>
          <w:lang w:val="fr-FR"/>
        </w:rPr>
        <w:t>ACTE II</w:t>
      </w:r>
    </w:p>
    <w:p w14:paraId="228A143C" w14:textId="4A599280" w:rsidR="00742744" w:rsidRPr="00EA4F1C" w:rsidRDefault="00742744" w:rsidP="00742744">
      <w:pPr>
        <w:pStyle w:val="Listepuces"/>
        <w:rPr>
          <w:lang w:val="fr-FR"/>
        </w:rPr>
      </w:pPr>
      <w:r w:rsidRPr="00EA4F1C">
        <w:rPr>
          <w:sz w:val="24"/>
          <w:lang w:val="fr-FR"/>
        </w:rPr>
        <w:t xml:space="preserve">Il maintenant possible pour vous de vous enfuir par les écuries : discrètement si vous </w:t>
      </w:r>
      <w:r w:rsidR="00C82863" w:rsidRPr="00EA4F1C">
        <w:rPr>
          <w:sz w:val="24"/>
          <w:lang w:val="fr-FR"/>
        </w:rPr>
        <w:t>possédez</w:t>
      </w:r>
      <w:r w:rsidRPr="00EA4F1C">
        <w:rPr>
          <w:sz w:val="24"/>
          <w:lang w:val="fr-FR"/>
        </w:rPr>
        <w:t xml:space="preserve"> la clef et que vous arrivez à atteindre les écuries / en </w:t>
      </w:r>
      <w:proofErr w:type="spellStart"/>
      <w:r w:rsidRPr="00EA4F1C">
        <w:rPr>
          <w:sz w:val="24"/>
          <w:lang w:val="fr-FR"/>
        </w:rPr>
        <w:t>forcant</w:t>
      </w:r>
      <w:proofErr w:type="spellEnd"/>
      <w:r w:rsidRPr="00EA4F1C">
        <w:rPr>
          <w:sz w:val="24"/>
          <w:lang w:val="fr-FR"/>
        </w:rPr>
        <w:t xml:space="preserve"> le passage si vous avez la règle </w:t>
      </w:r>
      <w:r w:rsidRPr="00EA4F1C">
        <w:rPr>
          <w:b/>
          <w:bCs/>
          <w:sz w:val="24"/>
          <w:lang w:val="fr-FR"/>
        </w:rPr>
        <w:t>prendre en main la situation</w:t>
      </w:r>
      <w:r w:rsidRPr="00EA4F1C">
        <w:rPr>
          <w:sz w:val="24"/>
          <w:lang w:val="fr-FR"/>
        </w:rPr>
        <w:t xml:space="preserve"> et que vous avez la situation en main / ou bien si vous arrivez à convaincre les autres joueurs de vous laisser partir.</w:t>
      </w:r>
    </w:p>
    <w:p w14:paraId="34D23AFB" w14:textId="77777777" w:rsidR="003621F2" w:rsidRPr="00EA4F1C" w:rsidRDefault="003621F2" w:rsidP="005C7B17">
      <w:pPr>
        <w:pStyle w:val="Listepuces"/>
        <w:numPr>
          <w:ilvl w:val="0"/>
          <w:numId w:val="0"/>
        </w:numPr>
        <w:ind w:left="360" w:hanging="360"/>
        <w:rPr>
          <w:lang w:val="fr-FR"/>
        </w:rPr>
      </w:pPr>
    </w:p>
    <w:p w14:paraId="2D8142D9" w14:textId="52EE5573" w:rsidR="00AC5338" w:rsidRPr="00EA4F1C" w:rsidRDefault="00AC5338">
      <w:pPr>
        <w:rPr>
          <w:lang w:val="fr-FR"/>
        </w:rPr>
      </w:pPr>
      <w:r w:rsidRPr="00EA4F1C">
        <w:rPr>
          <w:lang w:val="fr-FR"/>
        </w:rPr>
        <w:br w:type="page"/>
      </w:r>
    </w:p>
    <w:p w14:paraId="1844E6D4" w14:textId="70B1499B" w:rsidR="00D64946" w:rsidRPr="00EA4F1C" w:rsidRDefault="00D64946" w:rsidP="00AC5338">
      <w:pPr>
        <w:pStyle w:val="Titre1"/>
        <w:rPr>
          <w:rFonts w:asciiTheme="minorHAnsi" w:hAnsiTheme="minorHAnsi"/>
          <w:sz w:val="56"/>
          <w:szCs w:val="56"/>
          <w:u w:val="single"/>
          <w:lang w:val="fr-FR"/>
        </w:rPr>
      </w:pPr>
      <w:proofErr w:type="spellStart"/>
      <w:r w:rsidRPr="00EA4F1C">
        <w:rPr>
          <w:rFonts w:asciiTheme="minorHAnsi" w:hAnsiTheme="minorHAnsi"/>
          <w:sz w:val="56"/>
          <w:szCs w:val="56"/>
          <w:u w:val="single"/>
          <w:lang w:val="fr-FR"/>
        </w:rPr>
        <w:lastRenderedPageBreak/>
        <w:t>Servilia</w:t>
      </w:r>
      <w:proofErr w:type="spellEnd"/>
      <w:r w:rsidRPr="00EA4F1C">
        <w:rPr>
          <w:rFonts w:asciiTheme="minorHAnsi" w:hAnsiTheme="minorHAnsi"/>
          <w:sz w:val="56"/>
          <w:szCs w:val="56"/>
          <w:u w:val="single"/>
          <w:lang w:val="fr-FR"/>
        </w:rPr>
        <w:t xml:space="preserve"> </w:t>
      </w:r>
      <w:proofErr w:type="spellStart"/>
      <w:r w:rsidRPr="00EA4F1C">
        <w:rPr>
          <w:rFonts w:asciiTheme="minorHAnsi" w:hAnsiTheme="minorHAnsi"/>
          <w:sz w:val="56"/>
          <w:szCs w:val="56"/>
          <w:u w:val="single"/>
          <w:lang w:val="fr-FR"/>
        </w:rPr>
        <w:t>Caepionis</w:t>
      </w:r>
      <w:proofErr w:type="spellEnd"/>
    </w:p>
    <w:p w14:paraId="18F84D37" w14:textId="77777777" w:rsidR="00D64946" w:rsidRPr="00EA4F1C" w:rsidRDefault="00D64946" w:rsidP="00D64946">
      <w:pPr>
        <w:pStyle w:val="Titre1"/>
        <w:rPr>
          <w:rFonts w:asciiTheme="minorHAnsi" w:hAnsiTheme="minorHAnsi"/>
          <w:lang w:val="fr-FR"/>
        </w:rPr>
      </w:pPr>
      <w:proofErr w:type="spellStart"/>
      <w:r w:rsidRPr="00EA4F1C">
        <w:rPr>
          <w:rFonts w:asciiTheme="minorHAnsi" w:hAnsiTheme="minorHAnsi"/>
          <w:lang w:val="fr-FR"/>
        </w:rPr>
        <w:t>Servilia</w:t>
      </w:r>
      <w:proofErr w:type="spellEnd"/>
      <w:r w:rsidRPr="00EA4F1C">
        <w:rPr>
          <w:rFonts w:asciiTheme="minorHAnsi" w:hAnsiTheme="minorHAnsi"/>
          <w:lang w:val="fr-FR"/>
        </w:rPr>
        <w:t xml:space="preserve"> </w:t>
      </w:r>
      <w:proofErr w:type="spellStart"/>
      <w:r w:rsidRPr="00EA4F1C">
        <w:rPr>
          <w:rFonts w:asciiTheme="minorHAnsi" w:hAnsiTheme="minorHAnsi"/>
          <w:lang w:val="fr-FR"/>
        </w:rPr>
        <w:t>Caepionis</w:t>
      </w:r>
      <w:proofErr w:type="spellEnd"/>
    </w:p>
    <w:p w14:paraId="420DDE3E" w14:textId="77777777" w:rsidR="00AC5338" w:rsidRPr="00EA4F1C" w:rsidRDefault="00AC5338" w:rsidP="00AC5338">
      <w:pPr>
        <w:rPr>
          <w:lang w:val="fr-FR"/>
        </w:rPr>
      </w:pPr>
      <w:r w:rsidRPr="00EA4F1C">
        <w:rPr>
          <w:lang w:val="fr-FR"/>
        </w:rPr>
        <w:t>Une bonne soirée en perspective</w:t>
      </w:r>
    </w:p>
    <w:p w14:paraId="74DD1F42" w14:textId="2129EB5E" w:rsidR="00AC5338" w:rsidRPr="00EA4F1C" w:rsidRDefault="00AC5338" w:rsidP="00AC5338">
      <w:r w:rsidRPr="00EA4F1C">
        <w:rPr>
          <w:lang w:val="fr-FR"/>
        </w:rPr>
        <w:t xml:space="preserve">Vos Objectifs </w:t>
      </w:r>
      <w:proofErr w:type="gramStart"/>
      <w:r w:rsidRPr="00EA4F1C">
        <w:rPr>
          <w:lang w:val="fr-FR"/>
        </w:rPr>
        <w:t>sont:</w:t>
      </w:r>
      <w:proofErr w:type="gramEnd"/>
    </w:p>
    <w:p w14:paraId="78D51390" w14:textId="77777777" w:rsidR="00AC5338" w:rsidRPr="00EA4F1C" w:rsidRDefault="00AC5338" w:rsidP="00AC5338">
      <w:pPr>
        <w:pStyle w:val="Listepuces"/>
        <w:rPr>
          <w:lang w:val="fr-FR"/>
        </w:rPr>
      </w:pPr>
      <w:proofErr w:type="spellStart"/>
      <w:r w:rsidRPr="00EA4F1C">
        <w:rPr>
          <w:lang w:val="fr-FR"/>
        </w:rPr>
        <w:t>Servilia</w:t>
      </w:r>
      <w:proofErr w:type="spellEnd"/>
      <w:r w:rsidRPr="00EA4F1C">
        <w:rPr>
          <w:lang w:val="fr-FR"/>
        </w:rPr>
        <w:t xml:space="preserve"> souhaite faire aboutir le complot contre César, soutenant son fils Brutus dans sa quête de justice pour la République. </w:t>
      </w:r>
    </w:p>
    <w:p w14:paraId="4F6CA41D" w14:textId="490E0127" w:rsidR="00DC1CFD" w:rsidRPr="00EA4F1C" w:rsidRDefault="00DC1CFD" w:rsidP="00DC1CFD">
      <w:pPr>
        <w:pStyle w:val="Listepuces"/>
        <w:rPr>
          <w:lang w:val="fr-FR"/>
        </w:rPr>
      </w:pPr>
      <w:r w:rsidRPr="00EA4F1C">
        <w:rPr>
          <w:lang w:val="fr-FR"/>
        </w:rPr>
        <w:t>Trouver des alliés pour vous aider pour faire advenir le complot</w:t>
      </w:r>
    </w:p>
    <w:p w14:paraId="215C7B4B" w14:textId="77777777" w:rsidR="00AC5338" w:rsidRPr="00EA4F1C" w:rsidRDefault="00AC5338" w:rsidP="00AC5338">
      <w:pPr>
        <w:pStyle w:val="Listepuces"/>
        <w:rPr>
          <w:lang w:val="fr-FR"/>
        </w:rPr>
      </w:pPr>
      <w:r w:rsidRPr="00EA4F1C">
        <w:rPr>
          <w:lang w:val="fr-FR"/>
        </w:rPr>
        <w:t>Enquêter pour la loge afin de la faire revivre.</w:t>
      </w:r>
    </w:p>
    <w:p w14:paraId="62052A66" w14:textId="77777777" w:rsidR="00AC5338" w:rsidRPr="00EA4F1C" w:rsidRDefault="00AC5338" w:rsidP="00AC5338">
      <w:pPr>
        <w:pStyle w:val="Listepuces"/>
        <w:numPr>
          <w:ilvl w:val="0"/>
          <w:numId w:val="0"/>
        </w:numPr>
        <w:ind w:left="360" w:hanging="360"/>
        <w:rPr>
          <w:sz w:val="24"/>
          <w:lang w:val="fr-FR"/>
        </w:rPr>
      </w:pPr>
    </w:p>
    <w:p w14:paraId="7851AC34" w14:textId="77777777" w:rsidR="00AC5338" w:rsidRPr="00EA4F1C" w:rsidRDefault="00AC5338" w:rsidP="00AC5338">
      <w:pPr>
        <w:pStyle w:val="Listepuces"/>
        <w:numPr>
          <w:ilvl w:val="0"/>
          <w:numId w:val="0"/>
        </w:numPr>
        <w:ind w:left="360" w:hanging="360"/>
        <w:rPr>
          <w:sz w:val="24"/>
          <w:lang w:val="fr-FR"/>
        </w:rPr>
      </w:pPr>
    </w:p>
    <w:p w14:paraId="673E6CB3" w14:textId="77777777" w:rsidR="00AC5338" w:rsidRPr="00EA4F1C" w:rsidRDefault="00AC5338" w:rsidP="00AC5338">
      <w:pPr>
        <w:pStyle w:val="Titre1"/>
        <w:rPr>
          <w:rFonts w:asciiTheme="minorHAnsi" w:hAnsiTheme="minorHAnsi"/>
          <w:lang w:val="fr-FR"/>
        </w:rPr>
      </w:pPr>
      <w:proofErr w:type="spellStart"/>
      <w:r w:rsidRPr="00EA4F1C">
        <w:rPr>
          <w:rFonts w:asciiTheme="minorHAnsi" w:hAnsiTheme="minorHAnsi"/>
          <w:lang w:val="fr-FR"/>
        </w:rPr>
        <w:t>Servilia</w:t>
      </w:r>
      <w:proofErr w:type="spellEnd"/>
      <w:r w:rsidRPr="00EA4F1C">
        <w:rPr>
          <w:rFonts w:asciiTheme="minorHAnsi" w:hAnsiTheme="minorHAnsi"/>
          <w:lang w:val="fr-FR"/>
        </w:rPr>
        <w:t xml:space="preserve"> </w:t>
      </w:r>
      <w:proofErr w:type="spellStart"/>
      <w:r w:rsidRPr="00EA4F1C">
        <w:rPr>
          <w:rFonts w:asciiTheme="minorHAnsi" w:hAnsiTheme="minorHAnsi"/>
          <w:lang w:val="fr-FR"/>
        </w:rPr>
        <w:t>Caepionis</w:t>
      </w:r>
      <w:proofErr w:type="spellEnd"/>
    </w:p>
    <w:p w14:paraId="40F8CF08" w14:textId="77777777" w:rsidR="00AC5338" w:rsidRPr="00EA4F1C" w:rsidRDefault="00AC5338" w:rsidP="00AC5338">
      <w:pPr>
        <w:rPr>
          <w:lang w:val="fr-FR"/>
        </w:rPr>
      </w:pPr>
      <w:r w:rsidRPr="00EA4F1C">
        <w:rPr>
          <w:lang w:val="fr-FR"/>
        </w:rPr>
        <w:t>ACTE I</w:t>
      </w:r>
    </w:p>
    <w:p w14:paraId="2AFEE71D" w14:textId="377A16EC" w:rsidR="00AC5338" w:rsidRPr="00EA4F1C" w:rsidRDefault="005C2544" w:rsidP="00AC5338">
      <w:pPr>
        <w:pStyle w:val="Listepuces"/>
        <w:rPr>
          <w:lang w:val="fr-FR"/>
        </w:rPr>
      </w:pPr>
      <w:r w:rsidRPr="00EA4F1C">
        <w:rPr>
          <w:sz w:val="24"/>
          <w:lang w:val="fr-FR"/>
        </w:rPr>
        <w:t xml:space="preserve">Vous cherchez des alliés pour le complot contre César. Vous savez que César a tué Pompée, ancien mari de Julia. </w:t>
      </w:r>
      <w:r w:rsidR="00EA4F1C" w:rsidRPr="00EA4F1C">
        <w:rPr>
          <w:sz w:val="24"/>
          <w:lang w:val="fr-FR"/>
        </w:rPr>
        <w:t xml:space="preserve">Après que Marcus se soit levé de table : </w:t>
      </w:r>
      <w:r w:rsidRPr="00EA4F1C">
        <w:rPr>
          <w:sz w:val="24"/>
          <w:lang w:val="fr-FR"/>
        </w:rPr>
        <w:t xml:space="preserve">Vous suivez Julia afin de connaitre ses </w:t>
      </w:r>
      <w:proofErr w:type="spellStart"/>
      <w:r w:rsidRPr="00EA4F1C">
        <w:rPr>
          <w:sz w:val="24"/>
          <w:lang w:val="fr-FR"/>
        </w:rPr>
        <w:t>intensions</w:t>
      </w:r>
      <w:proofErr w:type="spellEnd"/>
      <w:r w:rsidRPr="00EA4F1C">
        <w:rPr>
          <w:sz w:val="24"/>
          <w:lang w:val="fr-FR"/>
        </w:rPr>
        <w:t>.</w:t>
      </w:r>
    </w:p>
    <w:p w14:paraId="0FF5191B" w14:textId="77777777" w:rsidR="00AC5338" w:rsidRPr="00EA4F1C" w:rsidRDefault="00AC5338" w:rsidP="00AC5338">
      <w:pPr>
        <w:pStyle w:val="Listepuces"/>
        <w:numPr>
          <w:ilvl w:val="0"/>
          <w:numId w:val="0"/>
        </w:numPr>
        <w:ind w:left="360" w:hanging="360"/>
        <w:rPr>
          <w:lang w:val="fr-FR"/>
        </w:rPr>
      </w:pPr>
    </w:p>
    <w:p w14:paraId="1C50F5B8" w14:textId="48D0E4EB" w:rsidR="00AC5338" w:rsidRPr="00EA4F1C" w:rsidRDefault="00AC5338" w:rsidP="005C7B17">
      <w:pPr>
        <w:pStyle w:val="Listepuces"/>
        <w:numPr>
          <w:ilvl w:val="0"/>
          <w:numId w:val="0"/>
        </w:numPr>
        <w:ind w:left="360" w:hanging="360"/>
        <w:rPr>
          <w:lang w:val="fr-FR"/>
        </w:rPr>
      </w:pPr>
    </w:p>
    <w:sectPr w:rsidR="00AC5338" w:rsidRPr="00EA4F1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8A0DFD" w14:textId="77777777" w:rsidR="00BA256A" w:rsidRDefault="00BA256A" w:rsidP="00D64946">
      <w:pPr>
        <w:spacing w:after="0" w:line="240" w:lineRule="auto"/>
      </w:pPr>
      <w:r>
        <w:separator/>
      </w:r>
    </w:p>
  </w:endnote>
  <w:endnote w:type="continuationSeparator" w:id="0">
    <w:p w14:paraId="51BA2A34" w14:textId="77777777" w:rsidR="00BA256A" w:rsidRDefault="00BA256A" w:rsidP="00D649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6E7D6D" w14:textId="77777777" w:rsidR="00BA256A" w:rsidRDefault="00BA256A" w:rsidP="00D64946">
      <w:pPr>
        <w:spacing w:after="0" w:line="240" w:lineRule="auto"/>
      </w:pPr>
      <w:r>
        <w:separator/>
      </w:r>
    </w:p>
  </w:footnote>
  <w:footnote w:type="continuationSeparator" w:id="0">
    <w:p w14:paraId="11DE2A5C" w14:textId="77777777" w:rsidR="00BA256A" w:rsidRDefault="00BA256A" w:rsidP="00D649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enumros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enumros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epuces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epuces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48180696"/>
    <w:multiLevelType w:val="multilevel"/>
    <w:tmpl w:val="C94E67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A412EB6"/>
    <w:multiLevelType w:val="multilevel"/>
    <w:tmpl w:val="8FAC37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4C80BF2"/>
    <w:multiLevelType w:val="multilevel"/>
    <w:tmpl w:val="0F06A7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667707657">
    <w:abstractNumId w:val="8"/>
  </w:num>
  <w:num w:numId="2" w16cid:durableId="804929217">
    <w:abstractNumId w:val="6"/>
  </w:num>
  <w:num w:numId="3" w16cid:durableId="450711535">
    <w:abstractNumId w:val="5"/>
  </w:num>
  <w:num w:numId="4" w16cid:durableId="896401554">
    <w:abstractNumId w:val="4"/>
  </w:num>
  <w:num w:numId="5" w16cid:durableId="323437421">
    <w:abstractNumId w:val="7"/>
  </w:num>
  <w:num w:numId="6" w16cid:durableId="850336073">
    <w:abstractNumId w:val="3"/>
  </w:num>
  <w:num w:numId="7" w16cid:durableId="1297297922">
    <w:abstractNumId w:val="2"/>
  </w:num>
  <w:num w:numId="8" w16cid:durableId="778376951">
    <w:abstractNumId w:val="1"/>
  </w:num>
  <w:num w:numId="9" w16cid:durableId="153574319">
    <w:abstractNumId w:val="0"/>
  </w:num>
  <w:num w:numId="10" w16cid:durableId="1329555627">
    <w:abstractNumId w:val="11"/>
  </w:num>
  <w:num w:numId="11" w16cid:durableId="1080709819">
    <w:abstractNumId w:val="10"/>
  </w:num>
  <w:num w:numId="12" w16cid:durableId="39447590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17566"/>
    <w:rsid w:val="00034616"/>
    <w:rsid w:val="0006063C"/>
    <w:rsid w:val="0015074B"/>
    <w:rsid w:val="001A58DB"/>
    <w:rsid w:val="00271973"/>
    <w:rsid w:val="00271EC7"/>
    <w:rsid w:val="0029639D"/>
    <w:rsid w:val="002A4127"/>
    <w:rsid w:val="00326F90"/>
    <w:rsid w:val="003621F2"/>
    <w:rsid w:val="003B7C8B"/>
    <w:rsid w:val="004453A8"/>
    <w:rsid w:val="004F380F"/>
    <w:rsid w:val="00503F1F"/>
    <w:rsid w:val="005373A1"/>
    <w:rsid w:val="00576F61"/>
    <w:rsid w:val="005A7F93"/>
    <w:rsid w:val="005B6127"/>
    <w:rsid w:val="005C2544"/>
    <w:rsid w:val="005C7B17"/>
    <w:rsid w:val="005D5078"/>
    <w:rsid w:val="00607727"/>
    <w:rsid w:val="00623ACC"/>
    <w:rsid w:val="00626C63"/>
    <w:rsid w:val="00641D85"/>
    <w:rsid w:val="00742744"/>
    <w:rsid w:val="007868A0"/>
    <w:rsid w:val="008A4ADC"/>
    <w:rsid w:val="00964094"/>
    <w:rsid w:val="009B4290"/>
    <w:rsid w:val="00A821E8"/>
    <w:rsid w:val="00AA1D8D"/>
    <w:rsid w:val="00AB1CC0"/>
    <w:rsid w:val="00AB4E0C"/>
    <w:rsid w:val="00AC5338"/>
    <w:rsid w:val="00AE56F2"/>
    <w:rsid w:val="00B02273"/>
    <w:rsid w:val="00B432F0"/>
    <w:rsid w:val="00B47730"/>
    <w:rsid w:val="00B728C4"/>
    <w:rsid w:val="00B82E39"/>
    <w:rsid w:val="00BA003F"/>
    <w:rsid w:val="00BA256A"/>
    <w:rsid w:val="00BC67F4"/>
    <w:rsid w:val="00C015C8"/>
    <w:rsid w:val="00C4218B"/>
    <w:rsid w:val="00C82863"/>
    <w:rsid w:val="00CB0664"/>
    <w:rsid w:val="00CE7BA9"/>
    <w:rsid w:val="00D01DDF"/>
    <w:rsid w:val="00D26B19"/>
    <w:rsid w:val="00D64946"/>
    <w:rsid w:val="00D81405"/>
    <w:rsid w:val="00DA15B6"/>
    <w:rsid w:val="00DC1CFD"/>
    <w:rsid w:val="00E12D19"/>
    <w:rsid w:val="00EA4F1C"/>
    <w:rsid w:val="00ED33A9"/>
    <w:rsid w:val="00EF3D49"/>
    <w:rsid w:val="00F42504"/>
    <w:rsid w:val="00FC4CB7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7B08C6D"/>
  <w14:defaultImageDpi w14:val="300"/>
  <w15:docId w15:val="{9FFF7977-10AA-43AF-B11E-1C86CFB9E0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Titre1">
    <w:name w:val="heading 1"/>
    <w:basedOn w:val="Normal"/>
    <w:next w:val="Normal"/>
    <w:link w:val="Titre1C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618BF"/>
  </w:style>
  <w:style w:type="paragraph" w:styleId="Pieddepage">
    <w:name w:val="footer"/>
    <w:basedOn w:val="Normal"/>
    <w:link w:val="PieddepageC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618BF"/>
  </w:style>
  <w:style w:type="paragraph" w:styleId="Sansinterligne">
    <w:name w:val="No Spacing"/>
    <w:uiPriority w:val="1"/>
    <w:qFormat/>
    <w:rsid w:val="00FC693F"/>
    <w:pPr>
      <w:spacing w:after="0" w:line="240" w:lineRule="auto"/>
    </w:pPr>
  </w:style>
  <w:style w:type="character" w:customStyle="1" w:styleId="Titre1Car">
    <w:name w:val="Titre 1 Car"/>
    <w:basedOn w:val="Policepardfaut"/>
    <w:link w:val="Titre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">
    <w:name w:val="Title"/>
    <w:basedOn w:val="Normal"/>
    <w:next w:val="Normal"/>
    <w:link w:val="TitreC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Corpsdetexte">
    <w:name w:val="Body Text"/>
    <w:basedOn w:val="Normal"/>
    <w:link w:val="CorpsdetexteCar"/>
    <w:uiPriority w:val="99"/>
    <w:unhideWhenUsed/>
    <w:rsid w:val="00AA1D8D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rsid w:val="00AA1D8D"/>
  </w:style>
  <w:style w:type="paragraph" w:styleId="Corpsdetexte2">
    <w:name w:val="Body Text 2"/>
    <w:basedOn w:val="Normal"/>
    <w:link w:val="Corpsdetexte2Car"/>
    <w:uiPriority w:val="99"/>
    <w:unhideWhenUsed/>
    <w:rsid w:val="00AA1D8D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rsid w:val="00AA1D8D"/>
  </w:style>
  <w:style w:type="paragraph" w:styleId="Corpsdetexte3">
    <w:name w:val="Body Text 3"/>
    <w:basedOn w:val="Normal"/>
    <w:link w:val="Corpsdetexte3C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rsid w:val="00AA1D8D"/>
    <w:rPr>
      <w:sz w:val="16"/>
      <w:szCs w:val="16"/>
    </w:rPr>
  </w:style>
  <w:style w:type="paragraph" w:styleId="Liste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e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e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epuces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epuces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epuces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enumros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enumros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enumros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e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e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e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Textedemacro">
    <w:name w:val="macro"/>
    <w:link w:val="TextedemacroC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TextedemacroCar">
    <w:name w:val="Texte de macro Car"/>
    <w:basedOn w:val="Policepardfaut"/>
    <w:link w:val="Textedemacro"/>
    <w:uiPriority w:val="99"/>
    <w:rsid w:val="0029639D"/>
    <w:rPr>
      <w:rFonts w:ascii="Courier" w:hAnsi="Courier"/>
      <w:sz w:val="20"/>
      <w:szCs w:val="20"/>
    </w:rPr>
  </w:style>
  <w:style w:type="paragraph" w:styleId="Citation">
    <w:name w:val="Quote"/>
    <w:basedOn w:val="Normal"/>
    <w:next w:val="Normal"/>
    <w:link w:val="CitationCar"/>
    <w:uiPriority w:val="29"/>
    <w:qFormat/>
    <w:rsid w:val="00FC693F"/>
    <w:rPr>
      <w:i/>
      <w:iCs/>
      <w:color w:val="000000" w:themeColor="text1"/>
    </w:rPr>
  </w:style>
  <w:style w:type="character" w:customStyle="1" w:styleId="CitationCar">
    <w:name w:val="Citation Car"/>
    <w:basedOn w:val="Policepardfaut"/>
    <w:link w:val="Citation"/>
    <w:uiPriority w:val="29"/>
    <w:rsid w:val="00FC693F"/>
    <w:rPr>
      <w:i/>
      <w:iCs/>
      <w:color w:val="000000" w:themeColor="text1"/>
    </w:rPr>
  </w:style>
  <w:style w:type="character" w:customStyle="1" w:styleId="Titre4Car">
    <w:name w:val="Titre 4 Car"/>
    <w:basedOn w:val="Policepardfaut"/>
    <w:link w:val="Titre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re5Car">
    <w:name w:val="Titre 5 Car"/>
    <w:basedOn w:val="Policepardfaut"/>
    <w:link w:val="Titre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re6Car">
    <w:name w:val="Titre 6 Car"/>
    <w:basedOn w:val="Policepardfaut"/>
    <w:link w:val="Titre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re7Car">
    <w:name w:val="Titre 7 Car"/>
    <w:basedOn w:val="Policepardfaut"/>
    <w:link w:val="Titre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re8Car">
    <w:name w:val="Titre 8 Car"/>
    <w:basedOn w:val="Policepardfaut"/>
    <w:link w:val="Titre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lev">
    <w:name w:val="Strong"/>
    <w:basedOn w:val="Policepardfaut"/>
    <w:uiPriority w:val="22"/>
    <w:qFormat/>
    <w:rsid w:val="00FC693F"/>
    <w:rPr>
      <w:b/>
      <w:bCs/>
    </w:rPr>
  </w:style>
  <w:style w:type="character" w:styleId="Accentuation">
    <w:name w:val="Emphasis"/>
    <w:basedOn w:val="Policepardfaut"/>
    <w:uiPriority w:val="20"/>
    <w:qFormat/>
    <w:rsid w:val="00FC693F"/>
    <w:rPr>
      <w:i/>
      <w:iCs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FC693F"/>
    <w:rPr>
      <w:b/>
      <w:bCs/>
      <w:i/>
      <w:iCs/>
      <w:color w:val="4F81BD" w:themeColor="accent1"/>
    </w:rPr>
  </w:style>
  <w:style w:type="character" w:styleId="Accentuationlgre">
    <w:name w:val="Subtle Emphasis"/>
    <w:basedOn w:val="Policepardfaut"/>
    <w:uiPriority w:val="19"/>
    <w:qFormat/>
    <w:rsid w:val="00FC693F"/>
    <w:rPr>
      <w:i/>
      <w:iCs/>
      <w:color w:val="808080" w:themeColor="text1" w:themeTint="7F"/>
    </w:rPr>
  </w:style>
  <w:style w:type="character" w:styleId="Accentuationintense">
    <w:name w:val="Intense Emphasis"/>
    <w:basedOn w:val="Policepardfaut"/>
    <w:uiPriority w:val="21"/>
    <w:qFormat/>
    <w:rsid w:val="00FC693F"/>
    <w:rPr>
      <w:b/>
      <w:bCs/>
      <w:i/>
      <w:iCs/>
      <w:color w:val="4F81BD" w:themeColor="accent1"/>
    </w:rPr>
  </w:style>
  <w:style w:type="character" w:styleId="Rfrencelgre">
    <w:name w:val="Subtle Reference"/>
    <w:basedOn w:val="Policepardfaut"/>
    <w:uiPriority w:val="31"/>
    <w:qFormat/>
    <w:rsid w:val="00FC693F"/>
    <w:rPr>
      <w:smallCaps/>
      <w:color w:val="C0504D" w:themeColor="accent2"/>
      <w:u w:val="single"/>
    </w:rPr>
  </w:style>
  <w:style w:type="character" w:styleId="Rfrenceintense">
    <w:name w:val="Intense Reference"/>
    <w:basedOn w:val="Policepardfau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Titredulivre">
    <w:name w:val="Book Title"/>
    <w:basedOn w:val="Policepardfaut"/>
    <w:uiPriority w:val="33"/>
    <w:qFormat/>
    <w:rsid w:val="00FC693F"/>
    <w:rPr>
      <w:b/>
      <w:bCs/>
      <w:smallCaps/>
      <w:spacing w:val="5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FC693F"/>
    <w:pPr>
      <w:outlineLvl w:val="9"/>
    </w:pPr>
  </w:style>
  <w:style w:type="table" w:styleId="Grilledutableau">
    <w:name w:val="Table Grid"/>
    <w:basedOn w:val="Tableau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Ombrageclair">
    <w:name w:val="Light Shading"/>
    <w:basedOn w:val="Tableau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Trameclaire-Accent1">
    <w:name w:val="Light Shading Accent 1"/>
    <w:basedOn w:val="Tableau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Trameclaire-Accent2">
    <w:name w:val="Light Shading Accent 2"/>
    <w:basedOn w:val="Tableau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Trameclaire-Accent3">
    <w:name w:val="Light Shading Accent 3"/>
    <w:basedOn w:val="Tableau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Trameclaire-Accent4">
    <w:name w:val="Light Shading Accent 4"/>
    <w:basedOn w:val="Tableau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Trameclaire-Accent5">
    <w:name w:val="Light Shading Accent 5"/>
    <w:basedOn w:val="Tableau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Trameclaire-Accent6">
    <w:name w:val="Light Shading Accent 6"/>
    <w:basedOn w:val="Tableau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steclaire">
    <w:name w:val="Light List"/>
    <w:basedOn w:val="Tableau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steclaire-Accent1">
    <w:name w:val="Light List Accent 1"/>
    <w:basedOn w:val="Tableau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steclaire-Accent2">
    <w:name w:val="Light List Accent 2"/>
    <w:basedOn w:val="Tableau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steclaire-Accent3">
    <w:name w:val="Light List Accent 3"/>
    <w:basedOn w:val="Tableau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steclaire-Accent4">
    <w:name w:val="Light List Accent 4"/>
    <w:basedOn w:val="Tableau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steclaire-Accent5">
    <w:name w:val="Light List Accent 5"/>
    <w:basedOn w:val="Tableau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steclaire-Accent6">
    <w:name w:val="Light List Accent 6"/>
    <w:basedOn w:val="Tableau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Grilleclaire">
    <w:name w:val="Light Grid"/>
    <w:basedOn w:val="Tableau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Grilleclaire-Accent1">
    <w:name w:val="Light Grid Accent 1"/>
    <w:basedOn w:val="Tableau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Grilleclaire-Accent2">
    <w:name w:val="Light Grid Accent 2"/>
    <w:basedOn w:val="Tableau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Grilleclaire-Accent3">
    <w:name w:val="Light Grid Accent 3"/>
    <w:basedOn w:val="Tableau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Grilleclaire-Accent4">
    <w:name w:val="Light Grid Accent 4"/>
    <w:basedOn w:val="Tableau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Grilleclaire-Accent5">
    <w:name w:val="Light Grid Accent 5"/>
    <w:basedOn w:val="Tableau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Grilleclaire-Accent6">
    <w:name w:val="Light Grid Accent 6"/>
    <w:basedOn w:val="Tableau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Tramemoyenne1">
    <w:name w:val="Medium Shading 1"/>
    <w:basedOn w:val="Tableau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1">
    <w:name w:val="Medium Shading 1 Accent 1"/>
    <w:basedOn w:val="Tableau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2">
    <w:name w:val="Medium Shading 1 Accent 2"/>
    <w:basedOn w:val="Tableau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3">
    <w:name w:val="Medium Shading 1 Accent 3"/>
    <w:basedOn w:val="Tableau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4">
    <w:name w:val="Medium Shading 1 Accent 4"/>
    <w:basedOn w:val="Tableau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5">
    <w:name w:val="Medium Shading 1 Accent 5"/>
    <w:basedOn w:val="Tableau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6">
    <w:name w:val="Medium Shading 1 Accent 6"/>
    <w:basedOn w:val="Tableau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2">
    <w:name w:val="Medium Shading 2"/>
    <w:basedOn w:val="Tableau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1">
    <w:name w:val="Medium Shading 2 Accent 1"/>
    <w:basedOn w:val="Tableau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2">
    <w:name w:val="Medium Shading 2 Accent 2"/>
    <w:basedOn w:val="Tableau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3">
    <w:name w:val="Medium Shading 2 Accent 3"/>
    <w:basedOn w:val="Tableau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4">
    <w:name w:val="Medium Shading 2 Accent 4"/>
    <w:basedOn w:val="Tableau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5">
    <w:name w:val="Medium Shading 2 Accent 5"/>
    <w:basedOn w:val="Tableau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6">
    <w:name w:val="Medium Shading 2 Accent 6"/>
    <w:basedOn w:val="Tableau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stemoyenne1">
    <w:name w:val="Medium List 1"/>
    <w:basedOn w:val="Tableau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Listemoyenne1-Accent1">
    <w:name w:val="Medium List 1 Accent 1"/>
    <w:basedOn w:val="Tableau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Listemoyenne1-Accent2">
    <w:name w:val="Medium List 1 Accent 2"/>
    <w:basedOn w:val="Tableau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Listemoyenne1-Accent3">
    <w:name w:val="Medium List 1 Accent 3"/>
    <w:basedOn w:val="Tableau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Listemoyenne1-Accent4">
    <w:name w:val="Medium List 1 Accent 4"/>
    <w:basedOn w:val="Tableau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Listemoyenne1-Accent5">
    <w:name w:val="Medium List 1 Accent 5"/>
    <w:basedOn w:val="Tableau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Listemoyenne1-Accent6">
    <w:name w:val="Medium List 1 Accent 6"/>
    <w:basedOn w:val="Tableau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Listemoyenne2">
    <w:name w:val="Medium List 2"/>
    <w:basedOn w:val="Tableau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1">
    <w:name w:val="Medium List 2 Accent 1"/>
    <w:basedOn w:val="Tableau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2">
    <w:name w:val="Medium List 2 Accent 2"/>
    <w:basedOn w:val="Tableau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3">
    <w:name w:val="Medium List 2 Accent 3"/>
    <w:basedOn w:val="Tableau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4">
    <w:name w:val="Medium List 2 Accent 4"/>
    <w:basedOn w:val="Tableau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5">
    <w:name w:val="Medium List 2 Accent 5"/>
    <w:basedOn w:val="Tableau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6">
    <w:name w:val="Medium List 2 Accent 6"/>
    <w:basedOn w:val="Tableau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rillemoyenne1">
    <w:name w:val="Medium Grid 1"/>
    <w:basedOn w:val="Tableau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Grillemoyenne1-Accent1">
    <w:name w:val="Medium Grid 1 Accent 1"/>
    <w:basedOn w:val="Tableau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Grillemoyenne1-Accent2">
    <w:name w:val="Medium Grid 1 Accent 2"/>
    <w:basedOn w:val="Tableau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Grillemoyenne1-Accent3">
    <w:name w:val="Medium Grid 1 Accent 3"/>
    <w:basedOn w:val="Tableau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Grillemoyenne1-Accent4">
    <w:name w:val="Medium Grid 1 Accent 4"/>
    <w:basedOn w:val="Tableau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Grillemoyenne1-Accent5">
    <w:name w:val="Medium Grid 1 Accent 5"/>
    <w:basedOn w:val="Tableau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Grillemoyenne1-Accent6">
    <w:name w:val="Medium Grid 1 Accent 6"/>
    <w:basedOn w:val="Tableau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Grillemoyenne2">
    <w:name w:val="Medium Grid 2"/>
    <w:basedOn w:val="Tableau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1">
    <w:name w:val="Medium Grid 2 Accent 1"/>
    <w:basedOn w:val="Tableau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2">
    <w:name w:val="Medium Grid 2 Accent 2"/>
    <w:basedOn w:val="Tableau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3">
    <w:name w:val="Medium Grid 2 Accent 3"/>
    <w:basedOn w:val="Tableau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4">
    <w:name w:val="Medium Grid 2 Accent 4"/>
    <w:basedOn w:val="Tableau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5">
    <w:name w:val="Medium Grid 2 Accent 5"/>
    <w:basedOn w:val="Tableau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6">
    <w:name w:val="Medium Grid 2 Accent 6"/>
    <w:basedOn w:val="Tableau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3">
    <w:name w:val="Medium Grid 3"/>
    <w:basedOn w:val="Tableau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Grillemoyenne3-Accent1">
    <w:name w:val="Medium Grid 3 Accent 1"/>
    <w:basedOn w:val="Tableau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Grillemoyenne3-Accent2">
    <w:name w:val="Medium Grid 3 Accent 2"/>
    <w:basedOn w:val="Tableau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Grillemoyenne3-Accent3">
    <w:name w:val="Medium Grid 3 Accent 3"/>
    <w:basedOn w:val="Tableau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Grillemoyenne3-Accent4">
    <w:name w:val="Medium Grid 3 Accent 4"/>
    <w:basedOn w:val="Tableau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Grillemoyenne3-Accent5">
    <w:name w:val="Medium Grid 3 Accent 5"/>
    <w:basedOn w:val="Tableau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Grillemoyenne3-Accent6">
    <w:name w:val="Medium Grid 3 Accent 6"/>
    <w:basedOn w:val="Tableau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Listefonce">
    <w:name w:val="Dark List"/>
    <w:basedOn w:val="Tableau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Listefonce-Accent1">
    <w:name w:val="Dark List Accent 1"/>
    <w:basedOn w:val="Tableau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Listefonce-Accent2">
    <w:name w:val="Dark List Accent 2"/>
    <w:basedOn w:val="Tableau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Listefonce-Accent3">
    <w:name w:val="Dark List Accent 3"/>
    <w:basedOn w:val="Tableau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Listefonce-Accent4">
    <w:name w:val="Dark List Accent 4"/>
    <w:basedOn w:val="Tableau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Listefonce-Accent5">
    <w:name w:val="Dark List Accent 5"/>
    <w:basedOn w:val="Tableau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Listefonce-Accent6">
    <w:name w:val="Dark List Accent 6"/>
    <w:basedOn w:val="Tableau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Tramecouleur">
    <w:name w:val="Colorful Shading"/>
    <w:basedOn w:val="Tableau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1">
    <w:name w:val="Colorful Shading Accent 1"/>
    <w:basedOn w:val="Tableau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2">
    <w:name w:val="Colorful Shading Accent 2"/>
    <w:basedOn w:val="Tableau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3">
    <w:name w:val="Colorful Shading Accent 3"/>
    <w:basedOn w:val="Tableau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Tramecouleur-Accent4">
    <w:name w:val="Colorful Shading Accent 4"/>
    <w:basedOn w:val="Tableau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5">
    <w:name w:val="Colorful Shading Accent 5"/>
    <w:basedOn w:val="Tableau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6">
    <w:name w:val="Colorful Shading Accent 6"/>
    <w:basedOn w:val="Tableau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Listecouleur">
    <w:name w:val="Colorful List"/>
    <w:basedOn w:val="Tableau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ecouleur-Accent1">
    <w:name w:val="Colorful List Accent 1"/>
    <w:basedOn w:val="Tableau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ecouleur-Accent2">
    <w:name w:val="Colorful List Accent 2"/>
    <w:basedOn w:val="Tableau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ecouleur-Accent3">
    <w:name w:val="Colorful List Accent 3"/>
    <w:basedOn w:val="Tableau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ecouleur-Accent4">
    <w:name w:val="Colorful List Accent 4"/>
    <w:basedOn w:val="Tableau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ecouleur-Accent5">
    <w:name w:val="Colorful List Accent 5"/>
    <w:basedOn w:val="Tableau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ecouleur-Accent6">
    <w:name w:val="Colorful List Accent 6"/>
    <w:basedOn w:val="Tableau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Grillecouleur">
    <w:name w:val="Colorful Grid"/>
    <w:basedOn w:val="Tableau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Grillecouleur-Accent1">
    <w:name w:val="Colorful Grid Accent 1"/>
    <w:basedOn w:val="Tableau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Grillecouleur-Accent2">
    <w:name w:val="Colorful Grid Accent 2"/>
    <w:basedOn w:val="Tableau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Grillecouleur-Accent3">
    <w:name w:val="Colorful Grid Accent 3"/>
    <w:basedOn w:val="Tableau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Grillecouleur-Accent4">
    <w:name w:val="Colorful Grid Accent 4"/>
    <w:basedOn w:val="Tableau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Grillecouleur-Accent5">
    <w:name w:val="Colorful Grid Accent 5"/>
    <w:basedOn w:val="Tableau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Grillecouleur-Accent6">
    <w:name w:val="Colorful Grid Accent 6"/>
    <w:basedOn w:val="Tableau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575</TotalTime>
  <Pages>1</Pages>
  <Words>1898</Words>
  <Characters>10443</Characters>
  <Application>Microsoft Office Word</Application>
  <DocSecurity>0</DocSecurity>
  <Lines>87</Lines>
  <Paragraphs>24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12317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Jules Granget</cp:lastModifiedBy>
  <cp:revision>35</cp:revision>
  <dcterms:created xsi:type="dcterms:W3CDTF">2013-12-23T23:15:00Z</dcterms:created>
  <dcterms:modified xsi:type="dcterms:W3CDTF">2025-06-05T22:51:00Z</dcterms:modified>
  <cp:category/>
</cp:coreProperties>
</file>